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7EF" w:rsidRPr="0042032C" w:rsidRDefault="00044044" w:rsidP="00CB2DB9">
      <w:pPr>
        <w:pStyle w:val="21"/>
        <w:spacing w:before="0" w:line="240" w:lineRule="auto"/>
      </w:pPr>
      <w:r>
        <w:rPr>
          <w:noProof/>
          <w:lang w:val="ru-RU" w:eastAsia="ru-RU"/>
        </w:rPr>
        <w:drawing>
          <wp:inline distT="0" distB="0" distL="0" distR="0">
            <wp:extent cx="6819900" cy="10106025"/>
            <wp:effectExtent l="0" t="0" r="0" b="9525"/>
            <wp:docPr id="1" name="Рисунок 1" descr="C:\Users\Раиса\Desktop\РП\РАБОЧИЕ ПРОГРАММЫ 1 б класс\СКАНЫ\изо РАИС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аиса\Desktop\РП\РАБОЧИЕ ПРОГРАММЫ 1 б класс\СКАНЫ\изо РАИСА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781" cy="10116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044" w:rsidRDefault="00CB2DB9" w:rsidP="00CB2DB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lastRenderedPageBreak/>
        <w:t xml:space="preserve">           </w:t>
      </w:r>
    </w:p>
    <w:p w:rsidR="005A47EF" w:rsidRPr="00E270F0" w:rsidRDefault="00B821DD" w:rsidP="00E270F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bookmarkStart w:id="0" w:name="_GoBack"/>
      <w:bookmarkEnd w:id="0"/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5A47EF" w:rsidRPr="0042032C" w:rsidRDefault="00B821DD" w:rsidP="00CB2DB9">
      <w:pPr>
        <w:autoSpaceDE w:val="0"/>
        <w:autoSpaceDN w:val="0"/>
        <w:spacing w:after="0" w:line="240" w:lineRule="auto"/>
        <w:ind w:left="2286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Министерство образования и науки Республики Татарстан</w:t>
      </w:r>
    </w:p>
    <w:p w:rsidR="005A47EF" w:rsidRPr="0042032C" w:rsidRDefault="00B821DD" w:rsidP="00CB2DB9">
      <w:pPr>
        <w:autoSpaceDE w:val="0"/>
        <w:autoSpaceDN w:val="0"/>
        <w:spacing w:after="0" w:line="240" w:lineRule="auto"/>
        <w:ind w:left="177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Исполнительный комитет </w:t>
      </w:r>
      <w:proofErr w:type="spellStart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Апастовского</w:t>
      </w:r>
      <w:proofErr w:type="spellEnd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муниципального района РТ</w:t>
      </w:r>
    </w:p>
    <w:p w:rsidR="005A47EF" w:rsidRDefault="00B821DD" w:rsidP="00CB2DB9">
      <w:pPr>
        <w:autoSpaceDE w:val="0"/>
        <w:autoSpaceDN w:val="0"/>
        <w:spacing w:after="0" w:line="240" w:lineRule="auto"/>
        <w:ind w:right="3530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</w:rPr>
        <w:t>МБОУ «</w:t>
      </w:r>
      <w:proofErr w:type="spellStart"/>
      <w:r w:rsidRPr="0042032C">
        <w:rPr>
          <w:rFonts w:ascii="Times New Roman" w:eastAsia="Times New Roman" w:hAnsi="Times New Roman" w:cs="Times New Roman"/>
          <w:color w:val="000000"/>
          <w:sz w:val="24"/>
        </w:rPr>
        <w:t>Апастовская</w:t>
      </w:r>
      <w:proofErr w:type="spellEnd"/>
      <w:r w:rsidRPr="0042032C">
        <w:rPr>
          <w:rFonts w:ascii="Times New Roman" w:eastAsia="Times New Roman" w:hAnsi="Times New Roman" w:cs="Times New Roman"/>
          <w:color w:val="000000"/>
          <w:sz w:val="24"/>
        </w:rPr>
        <w:t xml:space="preserve"> СОШ»</w:t>
      </w:r>
    </w:p>
    <w:p w:rsidR="00CB2DB9" w:rsidRDefault="00CB2DB9" w:rsidP="00CB2DB9">
      <w:pPr>
        <w:autoSpaceDE w:val="0"/>
        <w:autoSpaceDN w:val="0"/>
        <w:spacing w:after="0" w:line="240" w:lineRule="auto"/>
        <w:ind w:right="3530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CB2DB9" w:rsidRDefault="00CB2DB9" w:rsidP="00CB2DB9">
      <w:pPr>
        <w:autoSpaceDE w:val="0"/>
        <w:autoSpaceDN w:val="0"/>
        <w:spacing w:after="0" w:line="240" w:lineRule="auto"/>
        <w:ind w:right="3530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CB2DB9" w:rsidRPr="00CB2DB9" w:rsidRDefault="00CB2DB9" w:rsidP="00CB2DB9">
      <w:pPr>
        <w:autoSpaceDE w:val="0"/>
        <w:autoSpaceDN w:val="0"/>
        <w:spacing w:after="0" w:line="240" w:lineRule="auto"/>
        <w:ind w:right="3530"/>
        <w:jc w:val="right"/>
        <w:rPr>
          <w:rFonts w:ascii="Times New Roman" w:hAnsi="Times New Roman" w:cs="Times New Roman"/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22"/>
        <w:gridCol w:w="3660"/>
        <w:gridCol w:w="3380"/>
      </w:tblGrid>
      <w:tr w:rsidR="005A47EF" w:rsidRPr="0042032C">
        <w:trPr>
          <w:trHeight w:hRule="exact" w:val="27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48" w:after="0" w:line="230" w:lineRule="auto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48" w:after="0" w:line="230" w:lineRule="auto"/>
              <w:ind w:left="496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48" w:after="0" w:line="230" w:lineRule="auto"/>
              <w:ind w:left="35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5A47EF" w:rsidRPr="0042032C">
        <w:trPr>
          <w:trHeight w:hRule="exact" w:val="200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after="0" w:line="230" w:lineRule="auto"/>
              <w:ind w:left="35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Директор </w:t>
            </w:r>
          </w:p>
        </w:tc>
      </w:tr>
      <w:tr w:rsidR="005A47EF" w:rsidRPr="0042032C">
        <w:trPr>
          <w:trHeight w:hRule="exact" w:val="48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after="0" w:line="230" w:lineRule="auto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660" w:type="dxa"/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198" w:after="0" w:line="230" w:lineRule="auto"/>
              <w:ind w:left="496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______________Хикматова Э.Х.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198" w:after="0" w:line="230" w:lineRule="auto"/>
              <w:ind w:left="35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______________Зиятдинова Г.С.</w:t>
            </w:r>
          </w:p>
        </w:tc>
      </w:tr>
    </w:tbl>
    <w:p w:rsidR="005A47EF" w:rsidRPr="0042032C" w:rsidRDefault="005A47EF">
      <w:pPr>
        <w:autoSpaceDE w:val="0"/>
        <w:autoSpaceDN w:val="0"/>
        <w:spacing w:after="0" w:line="62" w:lineRule="exact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62"/>
        <w:gridCol w:w="2980"/>
        <w:gridCol w:w="3340"/>
      </w:tblGrid>
      <w:tr w:rsidR="005A47EF" w:rsidRPr="0042032C">
        <w:trPr>
          <w:trHeight w:hRule="exact" w:val="374"/>
        </w:trPr>
        <w:tc>
          <w:tcPr>
            <w:tcW w:w="3062" w:type="dxa"/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60" w:after="0" w:line="230" w:lineRule="auto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2980" w:type="dxa"/>
            <w:tcMar>
              <w:left w:w="0" w:type="dxa"/>
              <w:right w:w="0" w:type="dxa"/>
            </w:tcMar>
          </w:tcPr>
          <w:p w:rsidR="005A47EF" w:rsidRPr="002F5819" w:rsidRDefault="005A47EF">
            <w:pPr>
              <w:autoSpaceDE w:val="0"/>
              <w:autoSpaceDN w:val="0"/>
              <w:spacing w:before="60" w:after="0" w:line="230" w:lineRule="auto"/>
              <w:ind w:left="45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40" w:type="dxa"/>
            <w:tcMar>
              <w:left w:w="0" w:type="dxa"/>
              <w:right w:w="0" w:type="dxa"/>
            </w:tcMar>
          </w:tcPr>
          <w:p w:rsidR="005A47EF" w:rsidRPr="0042032C" w:rsidRDefault="00B821DD" w:rsidP="00B821DD">
            <w:pPr>
              <w:autoSpaceDE w:val="0"/>
              <w:autoSpaceDN w:val="0"/>
              <w:spacing w:before="60" w:after="0" w:line="230" w:lineRule="auto"/>
              <w:ind w:right="1382"/>
              <w:jc w:val="righ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Приказ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№</w:t>
            </w:r>
            <w:r w:rsidR="0052702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ru-RU"/>
              </w:rPr>
              <w:t xml:space="preserve"> </w:t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ru-RU"/>
              </w:rPr>
              <w:t>233</w:t>
            </w:r>
          </w:p>
        </w:tc>
      </w:tr>
      <w:tr w:rsidR="005A47EF" w:rsidRPr="0042032C">
        <w:trPr>
          <w:trHeight w:hRule="exact" w:val="380"/>
        </w:trPr>
        <w:tc>
          <w:tcPr>
            <w:tcW w:w="3062" w:type="dxa"/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4" w:after="0" w:line="230" w:lineRule="auto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______________Гумерова Р.Г.</w:t>
            </w:r>
          </w:p>
        </w:tc>
        <w:tc>
          <w:tcPr>
            <w:tcW w:w="2980" w:type="dxa"/>
            <w:tcMar>
              <w:left w:w="0" w:type="dxa"/>
              <w:right w:w="0" w:type="dxa"/>
            </w:tcMar>
          </w:tcPr>
          <w:p w:rsidR="005A47EF" w:rsidRPr="0042032C" w:rsidRDefault="005A47EF">
            <w:pPr>
              <w:autoSpaceDE w:val="0"/>
              <w:autoSpaceDN w:val="0"/>
              <w:spacing w:before="94" w:after="0" w:line="230" w:lineRule="auto"/>
              <w:ind w:left="456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Mar>
              <w:left w:w="0" w:type="dxa"/>
              <w:right w:w="0" w:type="dxa"/>
            </w:tcMar>
          </w:tcPr>
          <w:p w:rsidR="005A47EF" w:rsidRPr="0042032C" w:rsidRDefault="00B821DD" w:rsidP="00B821DD">
            <w:pPr>
              <w:autoSpaceDE w:val="0"/>
              <w:autoSpaceDN w:val="0"/>
              <w:spacing w:before="94" w:after="0" w:line="230" w:lineRule="auto"/>
              <w:ind w:right="890"/>
              <w:jc w:val="right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от "</w:t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ru-RU"/>
              </w:rPr>
              <w:t>29</w:t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" 08</w:t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ru-RU"/>
              </w:rPr>
              <w:t>.</w:t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2022 г.</w:t>
            </w:r>
          </w:p>
        </w:tc>
      </w:tr>
    </w:tbl>
    <w:p w:rsidR="005A47EF" w:rsidRPr="0042032C" w:rsidRDefault="00B821DD">
      <w:pPr>
        <w:autoSpaceDE w:val="0"/>
        <w:autoSpaceDN w:val="0"/>
        <w:spacing w:before="122" w:after="0" w:line="230" w:lineRule="auto"/>
        <w:rPr>
          <w:rFonts w:ascii="Times New Roman" w:hAnsi="Times New Roman" w:cs="Times New Roman"/>
        </w:rPr>
      </w:pPr>
      <w:r w:rsidRPr="0042032C">
        <w:rPr>
          <w:rFonts w:ascii="Times New Roman" w:eastAsia="Times New Roman" w:hAnsi="Times New Roman" w:cs="Times New Roman"/>
          <w:color w:val="000000"/>
          <w:w w:val="102"/>
          <w:sz w:val="20"/>
        </w:rPr>
        <w:t>Протокол №1</w:t>
      </w:r>
    </w:p>
    <w:p w:rsidR="005A47EF" w:rsidRPr="0042032C" w:rsidRDefault="00B821DD">
      <w:pPr>
        <w:autoSpaceDE w:val="0"/>
        <w:autoSpaceDN w:val="0"/>
        <w:spacing w:before="182" w:after="0" w:line="230" w:lineRule="auto"/>
        <w:rPr>
          <w:rFonts w:ascii="Times New Roman" w:hAnsi="Times New Roman" w:cs="Times New Roman"/>
        </w:rPr>
      </w:pPr>
      <w:proofErr w:type="spellStart"/>
      <w:proofErr w:type="gramStart"/>
      <w:r w:rsidRPr="0042032C">
        <w:rPr>
          <w:rFonts w:ascii="Times New Roman" w:eastAsia="Times New Roman" w:hAnsi="Times New Roman" w:cs="Times New Roman"/>
          <w:color w:val="000000"/>
          <w:w w:val="102"/>
          <w:sz w:val="20"/>
        </w:rPr>
        <w:t>от</w:t>
      </w:r>
      <w:proofErr w:type="spellEnd"/>
      <w:proofErr w:type="gramEnd"/>
      <w:r w:rsidRPr="0042032C">
        <w:rPr>
          <w:rFonts w:ascii="Times New Roman" w:eastAsia="Times New Roman" w:hAnsi="Times New Roman" w:cs="Times New Roman"/>
          <w:color w:val="000000"/>
          <w:w w:val="102"/>
          <w:sz w:val="20"/>
        </w:rPr>
        <w:t xml:space="preserve"> "2</w:t>
      </w:r>
      <w:r w:rsidR="00527024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2</w:t>
      </w:r>
      <w:r w:rsidRPr="0042032C">
        <w:rPr>
          <w:rFonts w:ascii="Times New Roman" w:eastAsia="Times New Roman" w:hAnsi="Times New Roman" w:cs="Times New Roman"/>
          <w:color w:val="000000"/>
          <w:w w:val="102"/>
          <w:sz w:val="20"/>
        </w:rPr>
        <w:t>" 08</w:t>
      </w:r>
      <w:r w:rsidRPr="0042032C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.</w:t>
      </w:r>
      <w:r w:rsidRPr="0042032C">
        <w:rPr>
          <w:rFonts w:ascii="Times New Roman" w:eastAsia="Times New Roman" w:hAnsi="Times New Roman" w:cs="Times New Roman"/>
          <w:color w:val="000000"/>
          <w:w w:val="102"/>
          <w:sz w:val="20"/>
        </w:rPr>
        <w:t>2022 г.</w:t>
      </w:r>
    </w:p>
    <w:p w:rsidR="005A47EF" w:rsidRPr="0042032C" w:rsidRDefault="00B821DD">
      <w:pPr>
        <w:autoSpaceDE w:val="0"/>
        <w:autoSpaceDN w:val="0"/>
        <w:spacing w:before="1038" w:after="0" w:line="230" w:lineRule="auto"/>
        <w:ind w:right="3646"/>
        <w:jc w:val="right"/>
        <w:rPr>
          <w:rFonts w:ascii="Times New Roman" w:hAnsi="Times New Roman" w:cs="Times New Roman"/>
        </w:rPr>
      </w:pPr>
      <w:r w:rsidRPr="0042032C">
        <w:rPr>
          <w:rFonts w:ascii="Times New Roman" w:eastAsia="Times New Roman" w:hAnsi="Times New Roman" w:cs="Times New Roman"/>
          <w:b/>
          <w:color w:val="000000"/>
          <w:sz w:val="24"/>
        </w:rPr>
        <w:t>РАБОЧАЯ ПРОГРАММА</w:t>
      </w:r>
    </w:p>
    <w:p w:rsidR="005A47EF" w:rsidRPr="0042032C" w:rsidRDefault="00B821DD">
      <w:pPr>
        <w:autoSpaceDE w:val="0"/>
        <w:autoSpaceDN w:val="0"/>
        <w:spacing w:before="70" w:after="0" w:line="230" w:lineRule="auto"/>
        <w:ind w:right="4418"/>
        <w:jc w:val="right"/>
        <w:rPr>
          <w:rFonts w:ascii="Times New Roman" w:hAnsi="Times New Roman" w:cs="Times New Roman"/>
        </w:rPr>
      </w:pPr>
      <w:r w:rsidRPr="0042032C">
        <w:rPr>
          <w:rFonts w:ascii="Times New Roman" w:eastAsia="Times New Roman" w:hAnsi="Times New Roman" w:cs="Times New Roman"/>
          <w:b/>
          <w:color w:val="000000"/>
          <w:sz w:val="24"/>
        </w:rPr>
        <w:t>(ID 1174810)</w:t>
      </w:r>
    </w:p>
    <w:p w:rsidR="005A47EF" w:rsidRPr="0042032C" w:rsidRDefault="00B821DD">
      <w:pPr>
        <w:autoSpaceDE w:val="0"/>
        <w:autoSpaceDN w:val="0"/>
        <w:spacing w:before="166" w:after="0" w:line="230" w:lineRule="auto"/>
        <w:ind w:right="4018"/>
        <w:jc w:val="right"/>
        <w:rPr>
          <w:rFonts w:ascii="Times New Roman" w:hAnsi="Times New Roman" w:cs="Times New Roman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</w:rPr>
        <w:t>учебного предмета</w:t>
      </w:r>
    </w:p>
    <w:p w:rsidR="005A47EF" w:rsidRPr="0042032C" w:rsidRDefault="00B821DD">
      <w:pPr>
        <w:autoSpaceDE w:val="0"/>
        <w:autoSpaceDN w:val="0"/>
        <w:spacing w:before="70" w:after="0" w:line="230" w:lineRule="auto"/>
        <w:ind w:right="3446"/>
        <w:jc w:val="right"/>
        <w:rPr>
          <w:rFonts w:ascii="Times New Roman" w:hAnsi="Times New Roman" w:cs="Times New Roman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</w:rPr>
        <w:t>«Изобразительное искусство»</w:t>
      </w:r>
    </w:p>
    <w:p w:rsidR="005A47EF" w:rsidRPr="00CB2DB9" w:rsidRDefault="00B821DD" w:rsidP="00CB2DB9">
      <w:pPr>
        <w:autoSpaceDE w:val="0"/>
        <w:autoSpaceDN w:val="0"/>
        <w:spacing w:before="670" w:after="0" w:line="230" w:lineRule="auto"/>
        <w:ind w:left="720" w:right="2678" w:firstLine="720"/>
        <w:jc w:val="right"/>
        <w:rPr>
          <w:rFonts w:ascii="Times New Roman" w:hAnsi="Times New Roman" w:cs="Times New Roman"/>
          <w:lang w:val="ru-RU"/>
        </w:rPr>
      </w:pPr>
      <w:r w:rsidRPr="00CB2DB9">
        <w:rPr>
          <w:rFonts w:ascii="Times New Roman" w:eastAsia="Times New Roman" w:hAnsi="Times New Roman" w:cs="Times New Roman"/>
          <w:color w:val="000000"/>
          <w:sz w:val="24"/>
          <w:lang w:val="ru-RU"/>
        </w:rPr>
        <w:t>для 1 класса начального общего образования</w:t>
      </w:r>
    </w:p>
    <w:p w:rsidR="005A47EF" w:rsidRPr="00CB2DB9" w:rsidRDefault="00B821DD">
      <w:pPr>
        <w:autoSpaceDE w:val="0"/>
        <w:autoSpaceDN w:val="0"/>
        <w:spacing w:before="72" w:after="0" w:line="230" w:lineRule="auto"/>
        <w:ind w:right="3616"/>
        <w:jc w:val="right"/>
        <w:rPr>
          <w:rFonts w:ascii="Times New Roman" w:hAnsi="Times New Roman" w:cs="Times New Roman"/>
          <w:lang w:val="ru-RU"/>
        </w:rPr>
      </w:pPr>
      <w:r w:rsidRPr="00CB2DB9">
        <w:rPr>
          <w:rFonts w:ascii="Times New Roman" w:eastAsia="Times New Roman" w:hAnsi="Times New Roman" w:cs="Times New Roman"/>
          <w:color w:val="000000"/>
          <w:sz w:val="24"/>
          <w:lang w:val="ru-RU"/>
        </w:rPr>
        <w:t>на 2022-2023  учебный год</w:t>
      </w:r>
    </w:p>
    <w:p w:rsidR="005A47EF" w:rsidRPr="00CB2DB9" w:rsidRDefault="00B821DD">
      <w:pPr>
        <w:autoSpaceDE w:val="0"/>
        <w:autoSpaceDN w:val="0"/>
        <w:spacing w:before="2112" w:after="0" w:line="230" w:lineRule="auto"/>
        <w:ind w:right="20"/>
        <w:jc w:val="right"/>
        <w:rPr>
          <w:rFonts w:ascii="Times New Roman" w:hAnsi="Times New Roman" w:cs="Times New Roman"/>
          <w:lang w:val="ru-RU"/>
        </w:rPr>
      </w:pPr>
      <w:r w:rsidRPr="00CB2DB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Составитель: </w:t>
      </w:r>
      <w:proofErr w:type="spellStart"/>
      <w:r w:rsidRPr="00CB2DB9">
        <w:rPr>
          <w:rFonts w:ascii="Times New Roman" w:eastAsia="Times New Roman" w:hAnsi="Times New Roman" w:cs="Times New Roman"/>
          <w:color w:val="000000"/>
          <w:sz w:val="24"/>
          <w:lang w:val="ru-RU"/>
        </w:rPr>
        <w:t>Хайрутдинова</w:t>
      </w:r>
      <w:proofErr w:type="spellEnd"/>
      <w:r w:rsidRPr="00CB2DB9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Раиса </w:t>
      </w:r>
      <w:proofErr w:type="spellStart"/>
      <w:r w:rsidRPr="00CB2DB9">
        <w:rPr>
          <w:rFonts w:ascii="Times New Roman" w:eastAsia="Times New Roman" w:hAnsi="Times New Roman" w:cs="Times New Roman"/>
          <w:color w:val="000000"/>
          <w:sz w:val="24"/>
          <w:lang w:val="ru-RU"/>
        </w:rPr>
        <w:t>Замаловна</w:t>
      </w:r>
      <w:proofErr w:type="spellEnd"/>
    </w:p>
    <w:p w:rsidR="00C67D76" w:rsidRDefault="00B821DD" w:rsidP="00C67D76">
      <w:pPr>
        <w:autoSpaceDE w:val="0"/>
        <w:autoSpaceDN w:val="0"/>
        <w:spacing w:before="70" w:after="0" w:line="230" w:lineRule="auto"/>
        <w:ind w:right="26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631D8A">
        <w:rPr>
          <w:rFonts w:ascii="Times New Roman" w:eastAsia="Times New Roman" w:hAnsi="Times New Roman" w:cs="Times New Roman"/>
          <w:color w:val="000000"/>
          <w:sz w:val="24"/>
          <w:lang w:val="ru-RU"/>
        </w:rPr>
        <w:t>учитель начальных классо</w:t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в</w:t>
      </w:r>
      <w:r w:rsidR="00C67D7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</w:t>
      </w:r>
    </w:p>
    <w:p w:rsidR="00C67D76" w:rsidRDefault="00C67D76" w:rsidP="00C67D76">
      <w:pPr>
        <w:autoSpaceDE w:val="0"/>
        <w:autoSpaceDN w:val="0"/>
        <w:spacing w:before="70" w:after="0" w:line="230" w:lineRule="auto"/>
        <w:ind w:right="26"/>
        <w:jc w:val="right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CB2DB9" w:rsidRDefault="00CB2DB9" w:rsidP="00C67D76">
      <w:pPr>
        <w:autoSpaceDE w:val="0"/>
        <w:autoSpaceDN w:val="0"/>
        <w:spacing w:before="70" w:after="0" w:line="230" w:lineRule="auto"/>
        <w:ind w:right="26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CB2DB9" w:rsidRDefault="00CB2DB9" w:rsidP="00C67D76">
      <w:pPr>
        <w:autoSpaceDE w:val="0"/>
        <w:autoSpaceDN w:val="0"/>
        <w:spacing w:before="70" w:after="0" w:line="230" w:lineRule="auto"/>
        <w:ind w:right="26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CB2DB9" w:rsidRDefault="00CB2DB9" w:rsidP="00C67D76">
      <w:pPr>
        <w:autoSpaceDE w:val="0"/>
        <w:autoSpaceDN w:val="0"/>
        <w:spacing w:before="70" w:after="0" w:line="230" w:lineRule="auto"/>
        <w:ind w:right="26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CB2DB9" w:rsidRDefault="00CB2DB9" w:rsidP="00C67D76">
      <w:pPr>
        <w:autoSpaceDE w:val="0"/>
        <w:autoSpaceDN w:val="0"/>
        <w:spacing w:before="70" w:after="0" w:line="230" w:lineRule="auto"/>
        <w:ind w:right="26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CB2DB9" w:rsidRDefault="00CB2DB9" w:rsidP="00C67D76">
      <w:pPr>
        <w:autoSpaceDE w:val="0"/>
        <w:autoSpaceDN w:val="0"/>
        <w:spacing w:before="70" w:after="0" w:line="230" w:lineRule="auto"/>
        <w:ind w:right="26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CB2DB9" w:rsidRDefault="00CB2DB9" w:rsidP="00C67D76">
      <w:pPr>
        <w:autoSpaceDE w:val="0"/>
        <w:autoSpaceDN w:val="0"/>
        <w:spacing w:before="70" w:after="0" w:line="230" w:lineRule="auto"/>
        <w:ind w:right="26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CB2DB9" w:rsidRDefault="00CB2DB9" w:rsidP="00C67D76">
      <w:pPr>
        <w:autoSpaceDE w:val="0"/>
        <w:autoSpaceDN w:val="0"/>
        <w:spacing w:before="70" w:after="0" w:line="230" w:lineRule="auto"/>
        <w:ind w:right="26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CB2DB9" w:rsidRDefault="00CB2DB9" w:rsidP="00C67D76">
      <w:pPr>
        <w:autoSpaceDE w:val="0"/>
        <w:autoSpaceDN w:val="0"/>
        <w:spacing w:before="70" w:after="0" w:line="230" w:lineRule="auto"/>
        <w:ind w:right="26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CB2DB9" w:rsidRDefault="00CB2DB9" w:rsidP="00C67D76">
      <w:pPr>
        <w:autoSpaceDE w:val="0"/>
        <w:autoSpaceDN w:val="0"/>
        <w:spacing w:before="70" w:after="0" w:line="230" w:lineRule="auto"/>
        <w:ind w:right="26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5A47EF" w:rsidRPr="00631D8A" w:rsidRDefault="00B821DD" w:rsidP="00C67D76">
      <w:pPr>
        <w:autoSpaceDE w:val="0"/>
        <w:autoSpaceDN w:val="0"/>
        <w:spacing w:before="70" w:after="0" w:line="230" w:lineRule="auto"/>
        <w:ind w:right="26"/>
        <w:jc w:val="center"/>
        <w:rPr>
          <w:rFonts w:ascii="Times New Roman" w:hAnsi="Times New Roman" w:cs="Times New Roman"/>
          <w:lang w:val="ru-RU"/>
        </w:rPr>
      </w:pPr>
      <w:proofErr w:type="spellStart"/>
      <w:r w:rsidRPr="00631D8A">
        <w:rPr>
          <w:rFonts w:ascii="Times New Roman" w:eastAsia="Times New Roman" w:hAnsi="Times New Roman" w:cs="Times New Roman"/>
          <w:color w:val="000000"/>
          <w:sz w:val="24"/>
          <w:lang w:val="ru-RU"/>
        </w:rPr>
        <w:t>пгт</w:t>
      </w:r>
      <w:proofErr w:type="spellEnd"/>
      <w:r w:rsidRPr="00631D8A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Апастово 2022</w:t>
      </w:r>
    </w:p>
    <w:p w:rsidR="005A47EF" w:rsidRPr="0042032C" w:rsidRDefault="005A47EF">
      <w:pPr>
        <w:rPr>
          <w:rFonts w:ascii="Times New Roman" w:hAnsi="Times New Roman" w:cs="Times New Roman"/>
          <w:lang w:val="ru-RU"/>
        </w:rPr>
        <w:sectPr w:rsidR="005A47EF" w:rsidRPr="0042032C" w:rsidSect="00E270F0">
          <w:pgSz w:w="11900" w:h="16840"/>
          <w:pgMar w:top="478" w:right="1440" w:bottom="1440" w:left="709" w:header="720" w:footer="720" w:gutter="0"/>
          <w:cols w:space="720" w:equalWidth="0">
            <w:col w:w="9751" w:space="0"/>
          </w:cols>
          <w:docGrid w:linePitch="360"/>
        </w:sectPr>
      </w:pPr>
    </w:p>
    <w:p w:rsidR="005A47EF" w:rsidRPr="0042032C" w:rsidRDefault="005A47EF" w:rsidP="00B821DD">
      <w:pPr>
        <w:autoSpaceDE w:val="0"/>
        <w:autoSpaceDN w:val="0"/>
        <w:spacing w:after="78" w:line="220" w:lineRule="exact"/>
        <w:jc w:val="center"/>
        <w:rPr>
          <w:rFonts w:ascii="Times New Roman" w:hAnsi="Times New Roman" w:cs="Times New Roman"/>
          <w:lang w:val="ru-RU"/>
        </w:rPr>
      </w:pPr>
    </w:p>
    <w:p w:rsidR="005A47EF" w:rsidRDefault="00B821DD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                                      </w:t>
      </w:r>
      <w:r w:rsidR="00F3260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            </w:t>
      </w: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ПОЯСНИТЕЛЬНАЯ ЗАПИСКА</w:t>
      </w:r>
    </w:p>
    <w:p w:rsidR="00E85FA7" w:rsidRPr="0042032C" w:rsidRDefault="00E85FA7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</w:p>
    <w:p w:rsidR="00B821DD" w:rsidRPr="0042032C" w:rsidRDefault="00B821DD" w:rsidP="00B821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032C">
        <w:rPr>
          <w:rFonts w:ascii="Times New Roman" w:hAnsi="Times New Roman" w:cs="Times New Roman"/>
          <w:sz w:val="24"/>
          <w:szCs w:val="24"/>
          <w:lang w:val="ru-RU"/>
        </w:rPr>
        <w:t xml:space="preserve">Рабочая  программа  по  </w:t>
      </w:r>
      <w:r w:rsidR="00E85FA7" w:rsidRPr="00DB67C8"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>ИЗОБРАЗИТЕЛЬНОМУ ИСКУССТВУ</w:t>
      </w:r>
      <w:r w:rsidRPr="00DB67C8">
        <w:rPr>
          <w:rFonts w:ascii="Times New Roman" w:hAnsi="Times New Roman" w:cs="Times New Roman"/>
          <w:b/>
          <w:i/>
          <w:color w:val="FF0000"/>
          <w:sz w:val="24"/>
          <w:szCs w:val="24"/>
          <w:lang w:val="ru-RU"/>
        </w:rPr>
        <w:t xml:space="preserve"> </w:t>
      </w:r>
      <w:r w:rsidRPr="00DB67C8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 для </w:t>
      </w:r>
      <w:r w:rsidRPr="00697470">
        <w:rPr>
          <w:rFonts w:ascii="Times New Roman" w:hAnsi="Times New Roman" w:cs="Times New Roman"/>
          <w:b/>
          <w:i/>
          <w:sz w:val="24"/>
          <w:szCs w:val="24"/>
          <w:lang w:val="ru-RU"/>
        </w:rPr>
        <w:t>1</w:t>
      </w:r>
      <w:r w:rsidRPr="00DB67C8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 класса</w:t>
      </w:r>
      <w:r w:rsidRPr="0042032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</w:t>
      </w:r>
      <w:r w:rsidRPr="0042032C">
        <w:rPr>
          <w:rFonts w:ascii="Times New Roman" w:hAnsi="Times New Roman" w:cs="Times New Roman"/>
          <w:sz w:val="24"/>
          <w:szCs w:val="24"/>
          <w:lang w:val="ru-RU"/>
        </w:rPr>
        <w:t>составлена   на основе:</w:t>
      </w:r>
    </w:p>
    <w:p w:rsidR="00B821DD" w:rsidRPr="0042032C" w:rsidRDefault="00B821DD" w:rsidP="00B821D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32C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31 мая 2021г. </w:t>
      </w:r>
      <w:r w:rsidRPr="0042032C">
        <w:rPr>
          <w:rFonts w:ascii="Times New Roman" w:hAnsi="Times New Roman" w:cs="Times New Roman"/>
          <w:sz w:val="24"/>
          <w:szCs w:val="24"/>
        </w:rPr>
        <w:t xml:space="preserve">№ 286, </w:t>
      </w:r>
      <w:proofErr w:type="spellStart"/>
      <w:r w:rsidRPr="0042032C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spellEnd"/>
      <w:r w:rsidRPr="0042032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2032C">
        <w:rPr>
          <w:rFonts w:ascii="Times New Roman" w:hAnsi="Times New Roman" w:cs="Times New Roman"/>
          <w:sz w:val="24"/>
          <w:szCs w:val="24"/>
        </w:rPr>
        <w:t>Минюсте</w:t>
      </w:r>
      <w:proofErr w:type="spellEnd"/>
      <w:r w:rsidRPr="004203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032C">
        <w:rPr>
          <w:rFonts w:ascii="Times New Roman" w:hAnsi="Times New Roman" w:cs="Times New Roman"/>
          <w:sz w:val="24"/>
          <w:szCs w:val="24"/>
        </w:rPr>
        <w:t>России</w:t>
      </w:r>
      <w:proofErr w:type="spellEnd"/>
      <w:r w:rsidRPr="0042032C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42032C">
        <w:rPr>
          <w:rFonts w:ascii="Times New Roman" w:hAnsi="Times New Roman" w:cs="Times New Roman"/>
          <w:sz w:val="24"/>
          <w:szCs w:val="24"/>
        </w:rPr>
        <w:t>июля</w:t>
      </w:r>
      <w:proofErr w:type="spellEnd"/>
      <w:r w:rsidRPr="0042032C">
        <w:rPr>
          <w:rFonts w:ascii="Times New Roman" w:hAnsi="Times New Roman" w:cs="Times New Roman"/>
          <w:sz w:val="24"/>
          <w:szCs w:val="24"/>
        </w:rPr>
        <w:t xml:space="preserve"> 2021г., </w:t>
      </w:r>
      <w:proofErr w:type="spellStart"/>
      <w:r w:rsidRPr="0042032C">
        <w:rPr>
          <w:rFonts w:ascii="Times New Roman" w:hAnsi="Times New Roman" w:cs="Times New Roman"/>
          <w:sz w:val="24"/>
          <w:szCs w:val="24"/>
        </w:rPr>
        <w:t>регистрационный</w:t>
      </w:r>
      <w:proofErr w:type="spellEnd"/>
      <w:r w:rsidRPr="004203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032C">
        <w:rPr>
          <w:rFonts w:ascii="Times New Roman" w:hAnsi="Times New Roman" w:cs="Times New Roman"/>
          <w:sz w:val="24"/>
          <w:szCs w:val="24"/>
        </w:rPr>
        <w:t>номер</w:t>
      </w:r>
      <w:proofErr w:type="spellEnd"/>
      <w:r w:rsidRPr="0042032C">
        <w:rPr>
          <w:rFonts w:ascii="Times New Roman" w:hAnsi="Times New Roman" w:cs="Times New Roman"/>
          <w:sz w:val="24"/>
          <w:szCs w:val="24"/>
        </w:rPr>
        <w:t xml:space="preserve"> 64100; </w:t>
      </w:r>
    </w:p>
    <w:p w:rsidR="00B821DD" w:rsidRPr="0042032C" w:rsidRDefault="00B821DD" w:rsidP="00B821D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032C">
        <w:rPr>
          <w:rFonts w:ascii="Times New Roman" w:hAnsi="Times New Roman" w:cs="Times New Roman"/>
          <w:sz w:val="24"/>
          <w:szCs w:val="24"/>
          <w:lang w:val="ru-RU"/>
        </w:rPr>
        <w:t>Основной образовательной программы МБОУ  «</w:t>
      </w:r>
      <w:proofErr w:type="spellStart"/>
      <w:r w:rsidRPr="0042032C">
        <w:rPr>
          <w:rFonts w:ascii="Times New Roman" w:hAnsi="Times New Roman" w:cs="Times New Roman"/>
          <w:sz w:val="24"/>
          <w:szCs w:val="24"/>
          <w:lang w:val="ru-RU"/>
        </w:rPr>
        <w:t>Апастовская</w:t>
      </w:r>
      <w:proofErr w:type="spellEnd"/>
      <w:r w:rsidRPr="0042032C">
        <w:rPr>
          <w:rFonts w:ascii="Times New Roman" w:hAnsi="Times New Roman" w:cs="Times New Roman"/>
          <w:sz w:val="24"/>
          <w:szCs w:val="24"/>
          <w:lang w:val="ru-RU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42032C">
        <w:rPr>
          <w:rFonts w:ascii="Times New Roman" w:hAnsi="Times New Roman" w:cs="Times New Roman"/>
          <w:sz w:val="24"/>
          <w:szCs w:val="24"/>
          <w:lang w:val="ru-RU"/>
        </w:rPr>
        <w:t>Апастовского</w:t>
      </w:r>
      <w:proofErr w:type="spellEnd"/>
      <w:r w:rsidRPr="0042032C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муниципального района Республики Татарстан, реализующего федеральный государственный образовательный стандарт начального  общего образования с 2022-2023 по 2025-2026 учебный год.</w:t>
      </w:r>
    </w:p>
    <w:p w:rsidR="00B821DD" w:rsidRPr="0042032C" w:rsidRDefault="00B821DD" w:rsidP="00B821D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032C">
        <w:rPr>
          <w:rFonts w:ascii="Times New Roman" w:hAnsi="Times New Roman" w:cs="Times New Roman"/>
          <w:sz w:val="24"/>
          <w:szCs w:val="24"/>
          <w:lang w:val="ru-RU"/>
        </w:rPr>
        <w:t>Учебного плана МБОУ – «</w:t>
      </w:r>
      <w:proofErr w:type="spellStart"/>
      <w:r w:rsidRPr="0042032C">
        <w:rPr>
          <w:rFonts w:ascii="Times New Roman" w:hAnsi="Times New Roman" w:cs="Times New Roman"/>
          <w:sz w:val="24"/>
          <w:szCs w:val="24"/>
          <w:lang w:val="ru-RU"/>
        </w:rPr>
        <w:t>Апастовская</w:t>
      </w:r>
      <w:proofErr w:type="spellEnd"/>
      <w:r w:rsidRPr="0042032C">
        <w:rPr>
          <w:rFonts w:ascii="Times New Roman" w:hAnsi="Times New Roman" w:cs="Times New Roman"/>
          <w:sz w:val="24"/>
          <w:szCs w:val="24"/>
          <w:lang w:val="ru-RU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42032C">
        <w:rPr>
          <w:rFonts w:ascii="Times New Roman" w:hAnsi="Times New Roman" w:cs="Times New Roman"/>
          <w:sz w:val="24"/>
          <w:szCs w:val="24"/>
          <w:lang w:val="ru-RU"/>
        </w:rPr>
        <w:t>Апастовского</w:t>
      </w:r>
      <w:proofErr w:type="spellEnd"/>
      <w:r w:rsidRPr="0042032C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муниципального района Республики Татарстан на 2022 – 2023 учебный год (утвержденного решением педагогического совета, протокол №1,  от 29 августа  2022 года).</w:t>
      </w:r>
    </w:p>
    <w:p w:rsidR="005A47EF" w:rsidRPr="0042032C" w:rsidRDefault="00B821DD" w:rsidP="00E85FA7">
      <w:pPr>
        <w:autoSpaceDE w:val="0"/>
        <w:autoSpaceDN w:val="0"/>
        <w:spacing w:before="346" w:after="0"/>
        <w:ind w:firstLine="360"/>
        <w:rPr>
          <w:rFonts w:ascii="Times New Roman" w:hAnsi="Times New Roman" w:cs="Times New Roman"/>
          <w:lang w:val="ru-RU"/>
        </w:rPr>
      </w:pPr>
      <w:proofErr w:type="gramStart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1 класса на уровне начального общего образования составлена на основе «Требований к результатам освоения основной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  <w:proofErr w:type="gramEnd"/>
    </w:p>
    <w:p w:rsidR="005A47EF" w:rsidRPr="0042032C" w:rsidRDefault="00B821DD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5A47EF" w:rsidRPr="0042032C" w:rsidRDefault="00B821DD">
      <w:pPr>
        <w:autoSpaceDE w:val="0"/>
        <w:autoSpaceDN w:val="0"/>
        <w:spacing w:before="70" w:after="0" w:line="278" w:lineRule="auto"/>
        <w:ind w:right="144" w:firstLine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5A47EF" w:rsidRPr="0042032C" w:rsidRDefault="00B821DD">
      <w:pPr>
        <w:autoSpaceDE w:val="0"/>
        <w:autoSpaceDN w:val="0"/>
        <w:spacing w:before="70" w:after="0" w:line="271" w:lineRule="auto"/>
        <w:ind w:right="576" w:firstLine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A47EF" w:rsidRPr="0042032C" w:rsidRDefault="00B821DD">
      <w:pPr>
        <w:autoSpaceDE w:val="0"/>
        <w:autoSpaceDN w:val="0"/>
        <w:spacing w:before="70" w:after="0" w:line="286" w:lineRule="auto"/>
        <w:ind w:right="144" w:firstLine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5A47EF" w:rsidRPr="0042032C" w:rsidRDefault="00B821DD">
      <w:pPr>
        <w:autoSpaceDE w:val="0"/>
        <w:autoSpaceDN w:val="0"/>
        <w:spacing w:before="70" w:after="0" w:line="271" w:lineRule="auto"/>
        <w:ind w:right="144" w:firstLine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A47EF" w:rsidRPr="0042032C" w:rsidRDefault="00B821DD">
      <w:pPr>
        <w:autoSpaceDE w:val="0"/>
        <w:autoSpaceDN w:val="0"/>
        <w:spacing w:before="70" w:after="0"/>
        <w:ind w:right="288" w:firstLine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A47EF" w:rsidRPr="0042032C" w:rsidRDefault="00B821DD">
      <w:pPr>
        <w:autoSpaceDE w:val="0"/>
        <w:autoSpaceDN w:val="0"/>
        <w:spacing w:before="72" w:after="0" w:line="281" w:lineRule="auto"/>
        <w:ind w:right="288" w:firstLine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42032C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произведений искусства художественно-эстетическое отношение к миру </w:t>
      </w:r>
      <w:proofErr w:type="gramStart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формируется</w:t>
      </w:r>
      <w:proofErr w:type="gramEnd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5A47EF" w:rsidRPr="0042032C" w:rsidRDefault="00B821DD">
      <w:pPr>
        <w:tabs>
          <w:tab w:val="left" w:pos="180"/>
        </w:tabs>
        <w:autoSpaceDE w:val="0"/>
        <w:autoSpaceDN w:val="0"/>
        <w:spacing w:before="70" w:after="0" w:line="281" w:lineRule="auto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5A47EF" w:rsidRPr="0042032C" w:rsidRDefault="00B821DD" w:rsidP="00E85FA7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jc w:val="center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5A47EF" w:rsidRPr="0042032C" w:rsidRDefault="00B821DD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B821DD" w:rsidRPr="0042032C" w:rsidRDefault="00B821DD" w:rsidP="00B821DD">
      <w:pPr>
        <w:autoSpaceDE w:val="0"/>
        <w:autoSpaceDN w:val="0"/>
        <w:spacing w:after="0"/>
        <w:ind w:right="432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1 классе обязательно.</w:t>
      </w:r>
    </w:p>
    <w:p w:rsidR="00B821DD" w:rsidRPr="0042032C" w:rsidRDefault="00B821DD" w:rsidP="00B821DD">
      <w:pPr>
        <w:autoSpaceDE w:val="0"/>
        <w:autoSpaceDN w:val="0"/>
        <w:spacing w:before="70" w:after="0" w:line="281" w:lineRule="auto"/>
        <w:ind w:firstLine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метапредметных</w:t>
      </w:r>
      <w:proofErr w:type="spellEnd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результатов обучения.</w:t>
      </w:r>
    </w:p>
    <w:p w:rsidR="00B821DD" w:rsidRPr="0042032C" w:rsidRDefault="00B821DD" w:rsidP="00B821DD">
      <w:pPr>
        <w:autoSpaceDE w:val="0"/>
        <w:autoSpaceDN w:val="0"/>
        <w:spacing w:before="192" w:after="0" w:line="230" w:lineRule="auto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На изучение изобразительного искусства в 1 классе отводится 1 час в неделю, всего 33 часа.</w:t>
      </w:r>
    </w:p>
    <w:p w:rsidR="00CB2DB9" w:rsidRDefault="00CB2DB9" w:rsidP="00B821DD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</w:p>
    <w:p w:rsidR="00B821DD" w:rsidRPr="0042032C" w:rsidRDefault="00B821DD" w:rsidP="00CB2DB9">
      <w:pPr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СОДЕРЖАНИЕ УЧЕБНОГО ПРЕДМЕТА</w:t>
      </w:r>
    </w:p>
    <w:p w:rsidR="00B821DD" w:rsidRPr="0042032C" w:rsidRDefault="00B821DD" w:rsidP="00B821DD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«Графика»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B821DD" w:rsidRPr="0042032C" w:rsidRDefault="00B821DD" w:rsidP="00B821DD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B821DD" w:rsidRPr="0042032C" w:rsidRDefault="00B821DD" w:rsidP="00B821DD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Рисование с натуры: разные листья и их форма.</w:t>
      </w:r>
    </w:p>
    <w:p w:rsidR="00B821DD" w:rsidRPr="0042032C" w:rsidRDefault="00B821DD" w:rsidP="00B821DD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B821DD" w:rsidRPr="0042032C" w:rsidRDefault="00B821DD" w:rsidP="00B821DD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B821DD" w:rsidRPr="0042032C" w:rsidRDefault="00B821DD" w:rsidP="00B821DD">
      <w:pPr>
        <w:tabs>
          <w:tab w:val="left" w:pos="180"/>
        </w:tabs>
        <w:autoSpaceDE w:val="0"/>
        <w:autoSpaceDN w:val="0"/>
        <w:spacing w:before="190" w:after="0" w:line="271" w:lineRule="auto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«Живопись»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821DD" w:rsidRPr="0042032C" w:rsidRDefault="00B821DD" w:rsidP="00B821DD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821DD" w:rsidRPr="0042032C" w:rsidRDefault="00B821DD" w:rsidP="00B821DD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Эмоциональная выразительность цвета, способы выражение настроения в изображаемом сюжете.</w:t>
      </w:r>
    </w:p>
    <w:p w:rsidR="00B821DD" w:rsidRPr="0042032C" w:rsidRDefault="00B821DD" w:rsidP="00B821DD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lastRenderedPageBreak/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821DD" w:rsidRPr="0042032C" w:rsidRDefault="00B821DD" w:rsidP="00B821DD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Тематическая композиция «Времена года». Контрастные цветовые состояния времён года.</w:t>
      </w:r>
    </w:p>
    <w:p w:rsidR="00B821DD" w:rsidRPr="0042032C" w:rsidRDefault="00B821DD" w:rsidP="00B821DD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Живопись (гуашь), аппликация или смешанная техника.</w:t>
      </w:r>
    </w:p>
    <w:p w:rsidR="00B821DD" w:rsidRPr="0042032C" w:rsidRDefault="00B821DD" w:rsidP="00B821DD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Техника монотипии. Представления о симметрии. Развитие воображения.</w:t>
      </w:r>
    </w:p>
    <w:p w:rsidR="00B821DD" w:rsidRPr="0042032C" w:rsidRDefault="00B821DD" w:rsidP="00B821DD">
      <w:pPr>
        <w:autoSpaceDE w:val="0"/>
        <w:autoSpaceDN w:val="0"/>
        <w:spacing w:before="190" w:after="0" w:line="262" w:lineRule="auto"/>
        <w:ind w:left="180" w:right="2016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«Скульптура»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Изображение в объёме. Приёмы работы с пластилином; дощечка, стек, тряпочка.</w:t>
      </w:r>
    </w:p>
    <w:p w:rsidR="00B821DD" w:rsidRPr="0042032C" w:rsidRDefault="00B821DD" w:rsidP="00B821DD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B821DD" w:rsidRPr="0042032C" w:rsidRDefault="00B821DD" w:rsidP="00B821DD">
      <w:pPr>
        <w:autoSpaceDE w:val="0"/>
        <w:autoSpaceDN w:val="0"/>
        <w:spacing w:before="70" w:after="0" w:line="271" w:lineRule="auto"/>
        <w:ind w:right="720" w:firstLine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каргопольская</w:t>
      </w:r>
      <w:proofErr w:type="spellEnd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игрушка или по выбору учителя с учётом местных промыслов).</w:t>
      </w:r>
    </w:p>
    <w:p w:rsidR="00B821DD" w:rsidRPr="0042032C" w:rsidRDefault="00B821DD" w:rsidP="00B821DD">
      <w:pPr>
        <w:autoSpaceDE w:val="0"/>
        <w:autoSpaceDN w:val="0"/>
        <w:spacing w:before="72" w:after="0" w:line="262" w:lineRule="auto"/>
        <w:ind w:left="180" w:right="288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Бумажная пластика. Овладение первичными приёмами на</w:t>
      </w:r>
      <w:proofErr w:type="gramStart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д-</w:t>
      </w:r>
      <w:proofErr w:type="gramEnd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резания, закручивания, складывания. Объёмная аппликация из бумаги и картона.</w:t>
      </w:r>
    </w:p>
    <w:p w:rsidR="00B821DD" w:rsidRPr="0042032C" w:rsidRDefault="00B821DD" w:rsidP="00B821DD">
      <w:pPr>
        <w:tabs>
          <w:tab w:val="left" w:pos="180"/>
        </w:tabs>
        <w:autoSpaceDE w:val="0"/>
        <w:autoSpaceDN w:val="0"/>
        <w:spacing w:before="192" w:after="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B821DD" w:rsidRPr="0042032C" w:rsidRDefault="00B821DD" w:rsidP="00B821DD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821DD" w:rsidRPr="0042032C" w:rsidRDefault="00B821DD" w:rsidP="00B821DD">
      <w:pPr>
        <w:autoSpaceDE w:val="0"/>
        <w:autoSpaceDN w:val="0"/>
        <w:spacing w:before="70" w:after="0" w:line="271" w:lineRule="auto"/>
        <w:ind w:right="288" w:firstLine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821DD" w:rsidRPr="0042032C" w:rsidRDefault="00B821DD" w:rsidP="00B821DD">
      <w:pPr>
        <w:autoSpaceDE w:val="0"/>
        <w:autoSpaceDN w:val="0"/>
        <w:spacing w:before="70" w:after="0" w:line="271" w:lineRule="auto"/>
        <w:ind w:right="432" w:firstLine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каргопольская</w:t>
      </w:r>
      <w:proofErr w:type="spellEnd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игрушка (или по выбору учителя с учётом местных промыслов).</w:t>
      </w:r>
    </w:p>
    <w:p w:rsidR="00B821DD" w:rsidRPr="0042032C" w:rsidRDefault="00B821DD" w:rsidP="00B821DD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Дизайн предмета: изготовление нарядной упаковки путём складывания бумаги и аппликации.</w:t>
      </w:r>
    </w:p>
    <w:p w:rsidR="00B821DD" w:rsidRPr="0042032C" w:rsidRDefault="00B821DD" w:rsidP="00B821DD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Оригами — создание игрушки для новогодней ёлки. Приёмы складывания бумаги.</w:t>
      </w:r>
    </w:p>
    <w:p w:rsidR="00B821DD" w:rsidRPr="0042032C" w:rsidRDefault="00B821DD" w:rsidP="00B821DD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«Архитектура»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821DD" w:rsidRPr="0042032C" w:rsidRDefault="00B821DD" w:rsidP="00B821DD">
      <w:pPr>
        <w:autoSpaceDE w:val="0"/>
        <w:autoSpaceDN w:val="0"/>
        <w:spacing w:before="70" w:after="0" w:line="271" w:lineRule="auto"/>
        <w:ind w:right="144" w:firstLine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821DD" w:rsidRPr="0042032C" w:rsidRDefault="00B821DD" w:rsidP="00B821DD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821DD" w:rsidRPr="0042032C" w:rsidRDefault="00B821DD" w:rsidP="00B821DD">
      <w:pPr>
        <w:tabs>
          <w:tab w:val="left" w:pos="180"/>
        </w:tabs>
        <w:autoSpaceDE w:val="0"/>
        <w:autoSpaceDN w:val="0"/>
        <w:spacing w:before="192" w:after="0" w:line="271" w:lineRule="auto"/>
        <w:ind w:right="72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821DD" w:rsidRPr="0042032C" w:rsidRDefault="00B821DD" w:rsidP="00B821DD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821DD" w:rsidRPr="0042032C" w:rsidRDefault="00B821DD" w:rsidP="00B821DD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821DD" w:rsidRPr="0042032C" w:rsidRDefault="00B821DD" w:rsidP="00B821DD">
      <w:pPr>
        <w:autoSpaceDE w:val="0"/>
        <w:autoSpaceDN w:val="0"/>
        <w:spacing w:before="70" w:after="0" w:line="271" w:lineRule="auto"/>
        <w:ind w:firstLine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 w:rsidR="00B821DD" w:rsidRDefault="00B821DD" w:rsidP="00B821DD">
      <w:pPr>
        <w:autoSpaceDE w:val="0"/>
        <w:autoSpaceDN w:val="0"/>
        <w:spacing w:before="70" w:after="0" w:line="271" w:lineRule="auto"/>
        <w:ind w:right="288" w:firstLine="18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CB2DB9" w:rsidRPr="0042032C" w:rsidRDefault="00CB2DB9" w:rsidP="00CB2DB9">
      <w:pPr>
        <w:autoSpaceDE w:val="0"/>
        <w:autoSpaceDN w:val="0"/>
        <w:spacing w:before="190" w:after="0" w:line="271" w:lineRule="auto"/>
        <w:ind w:right="72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«Азбука цифровой графики»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Фотографирование мелких деталей природы, выражение ярких зрительных впечатлений. Обсуждение в условиях урока ученических фотографий, соответствующих изучаемой теме.</w:t>
      </w:r>
    </w:p>
    <w:p w:rsidR="00B821DD" w:rsidRPr="0042032C" w:rsidRDefault="00B821DD" w:rsidP="00B821DD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B821DD" w:rsidRPr="0042032C" w:rsidRDefault="00B821DD" w:rsidP="00B821DD">
      <w:pPr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B821DD" w:rsidRPr="0042032C" w:rsidRDefault="00B821DD" w:rsidP="00B821DD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ЛИЧНОСТНЫЕ РЕЗУЛЬТАТЫ</w:t>
      </w:r>
    </w:p>
    <w:p w:rsidR="00B821DD" w:rsidRPr="0042032C" w:rsidRDefault="00B821DD" w:rsidP="00B821DD">
      <w:pPr>
        <w:autoSpaceDE w:val="0"/>
        <w:autoSpaceDN w:val="0"/>
        <w:spacing w:before="166" w:after="0" w:line="271" w:lineRule="auto"/>
        <w:ind w:right="1152" w:firstLine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B821DD" w:rsidRPr="0042032C" w:rsidRDefault="00B821DD" w:rsidP="00B821DD">
      <w:pPr>
        <w:tabs>
          <w:tab w:val="left" w:pos="180"/>
        </w:tabs>
        <w:autoSpaceDE w:val="0"/>
        <w:autoSpaceDN w:val="0"/>
        <w:spacing w:before="70" w:after="0" w:line="286" w:lineRule="auto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Программа призвана обеспечить достижение </w:t>
      </w:r>
      <w:proofErr w:type="gramStart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обучающимися</w:t>
      </w:r>
      <w:proofErr w:type="gramEnd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личностных результатов: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821DD" w:rsidRPr="0042032C" w:rsidRDefault="00B821DD" w:rsidP="00B821DD">
      <w:pPr>
        <w:autoSpaceDE w:val="0"/>
        <w:autoSpaceDN w:val="0"/>
        <w:spacing w:before="190" w:after="0" w:line="281" w:lineRule="auto"/>
        <w:ind w:right="144" w:firstLine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Патриотическое воспитание</w:t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B821DD" w:rsidRPr="0042032C" w:rsidRDefault="00B821DD" w:rsidP="00B821DD">
      <w:pPr>
        <w:autoSpaceDE w:val="0"/>
        <w:autoSpaceDN w:val="0"/>
        <w:spacing w:before="70" w:after="0" w:line="281" w:lineRule="auto"/>
        <w:ind w:right="144" w:firstLine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Гражданское воспитание</w:t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821DD" w:rsidRPr="0042032C" w:rsidRDefault="00B821DD" w:rsidP="00B821DD">
      <w:pPr>
        <w:autoSpaceDE w:val="0"/>
        <w:autoSpaceDN w:val="0"/>
        <w:spacing w:before="70" w:after="0" w:line="283" w:lineRule="auto"/>
        <w:ind w:right="288" w:firstLine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Духовно-нравственное</w:t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821DD" w:rsidRPr="0042032C" w:rsidRDefault="00B821DD" w:rsidP="00B821DD">
      <w:pPr>
        <w:autoSpaceDE w:val="0"/>
        <w:autoSpaceDN w:val="0"/>
        <w:spacing w:before="70" w:after="0" w:line="281" w:lineRule="auto"/>
        <w:ind w:right="144" w:firstLine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lastRenderedPageBreak/>
        <w:t>Эстетическое воспитание</w:t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прекрасном</w:t>
      </w:r>
      <w:proofErr w:type="gramEnd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821DD" w:rsidRPr="0042032C" w:rsidRDefault="00B821DD" w:rsidP="00B821DD">
      <w:pPr>
        <w:autoSpaceDE w:val="0"/>
        <w:autoSpaceDN w:val="0"/>
        <w:spacing w:before="70" w:after="0"/>
        <w:ind w:firstLine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821DD" w:rsidRPr="0042032C" w:rsidRDefault="00B821DD" w:rsidP="00B821DD">
      <w:pPr>
        <w:autoSpaceDE w:val="0"/>
        <w:autoSpaceDN w:val="0"/>
        <w:spacing w:before="70" w:after="0" w:line="271" w:lineRule="auto"/>
        <w:ind w:right="432" w:firstLine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Экологическое воспитание</w:t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821DD" w:rsidRPr="0042032C" w:rsidRDefault="00B821DD" w:rsidP="00B821DD">
      <w:pPr>
        <w:autoSpaceDE w:val="0"/>
        <w:autoSpaceDN w:val="0"/>
        <w:spacing w:after="0" w:line="281" w:lineRule="auto"/>
        <w:ind w:right="144" w:firstLine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Трудовое воспитание</w:t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стремление достичь результат</w:t>
      </w:r>
      <w:proofErr w:type="gramEnd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B821DD" w:rsidRPr="0042032C" w:rsidRDefault="00B821DD" w:rsidP="00E85A29">
      <w:pPr>
        <w:autoSpaceDE w:val="0"/>
        <w:autoSpaceDN w:val="0"/>
        <w:spacing w:before="262" w:after="0" w:line="230" w:lineRule="auto"/>
        <w:jc w:val="center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МЕТАПРЕДМЕТНЫЕ РЕЗУЛЬТАТЫ</w:t>
      </w:r>
    </w:p>
    <w:p w:rsidR="00B821DD" w:rsidRPr="0042032C" w:rsidRDefault="00B821DD" w:rsidP="00B821DD">
      <w:pPr>
        <w:tabs>
          <w:tab w:val="left" w:pos="180"/>
        </w:tabs>
        <w:autoSpaceDE w:val="0"/>
        <w:autoSpaceDN w:val="0"/>
        <w:spacing w:before="166" w:after="0" w:line="288" w:lineRule="auto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proofErr w:type="gramStart"/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анализировать пропорциональные отношения частей внутри целого и предметов между собой;</w:t>
      </w:r>
      <w:proofErr w:type="gramEnd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821DD" w:rsidRPr="0042032C" w:rsidRDefault="00B821DD" w:rsidP="00B821DD">
      <w:pPr>
        <w:tabs>
          <w:tab w:val="left" w:pos="180"/>
        </w:tabs>
        <w:autoSpaceDE w:val="0"/>
        <w:autoSpaceDN w:val="0"/>
        <w:spacing w:before="190" w:after="0" w:line="290" w:lineRule="auto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proofErr w:type="gramStart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lastRenderedPageBreak/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  <w:proofErr w:type="gramEnd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:rsidR="00B821DD" w:rsidRPr="0042032C" w:rsidRDefault="00B821DD" w:rsidP="00E85A29">
      <w:pPr>
        <w:autoSpaceDE w:val="0"/>
        <w:autoSpaceDN w:val="0"/>
        <w:spacing w:before="190" w:after="0" w:line="262" w:lineRule="auto"/>
        <w:ind w:left="180" w:right="4752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Работа с информацией: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after="0" w:line="286" w:lineRule="auto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proofErr w:type="gramStart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  <w:proofErr w:type="gramEnd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квестов</w:t>
      </w:r>
      <w:proofErr w:type="spellEnd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, предложенных учителем;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192" w:after="0" w:line="288" w:lineRule="auto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proofErr w:type="gramStart"/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  <w:proofErr w:type="gramEnd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исследовательского опыта;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proofErr w:type="gramStart"/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lastRenderedPageBreak/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proofErr w:type="gramEnd"/>
    </w:p>
    <w:p w:rsidR="00E85A29" w:rsidRPr="0042032C" w:rsidRDefault="00E85A29" w:rsidP="00E85A29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ПРЕДМЕТНЫЕ РЕЗУЛЬТАТЫ</w:t>
      </w:r>
    </w:p>
    <w:p w:rsidR="00E85A29" w:rsidRPr="0042032C" w:rsidRDefault="00E85A29" w:rsidP="00E85A29">
      <w:pPr>
        <w:autoSpaceDE w:val="0"/>
        <w:autoSpaceDN w:val="0"/>
        <w:spacing w:before="166" w:after="0"/>
        <w:ind w:firstLine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E85A29" w:rsidRPr="0042032C" w:rsidRDefault="00E85A29" w:rsidP="00E85A29">
      <w:pPr>
        <w:autoSpaceDE w:val="0"/>
        <w:autoSpaceDN w:val="0"/>
        <w:spacing w:before="190" w:after="0" w:line="262" w:lineRule="auto"/>
        <w:ind w:left="180" w:right="72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«Графика»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Осваивать навыки применения свойств простых графических материалов в </w:t>
      </w:r>
      <w:proofErr w:type="gramStart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самостоятельной</w:t>
      </w:r>
      <w:proofErr w:type="gramEnd"/>
    </w:p>
    <w:p w:rsidR="00E85A29" w:rsidRPr="0042032C" w:rsidRDefault="00E85A29" w:rsidP="00E85A29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творческой работе в условиях урока.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85A29" w:rsidRPr="0042032C" w:rsidRDefault="00E85A29" w:rsidP="00E85A29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опыт создания рисунка простого (плоского) предмета с натуры.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70" w:after="0" w:line="271" w:lineRule="auto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Приобретать первичные знания и навыки композиционного расположения изображения на листе. </w:t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85A29" w:rsidRPr="0042032C" w:rsidRDefault="00E85A29" w:rsidP="00E85A29">
      <w:pPr>
        <w:autoSpaceDE w:val="0"/>
        <w:autoSpaceDN w:val="0"/>
        <w:spacing w:before="70" w:after="0" w:line="271" w:lineRule="auto"/>
        <w:ind w:right="720" w:firstLine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85A29" w:rsidRPr="0042032C" w:rsidRDefault="00E85A29" w:rsidP="00E85A29">
      <w:pPr>
        <w:autoSpaceDE w:val="0"/>
        <w:autoSpaceDN w:val="0"/>
        <w:spacing w:before="190" w:after="0" w:line="262" w:lineRule="auto"/>
        <w:ind w:left="180" w:right="3888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«Живопись»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Осваивать навыки работы красками «гуашь» в условиях урока.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«Скульптура»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lastRenderedPageBreak/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72" w:after="0" w:line="262" w:lineRule="auto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Овладевать первичными навыками </w:t>
      </w:r>
      <w:proofErr w:type="spellStart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бумагопластики</w:t>
      </w:r>
      <w:proofErr w:type="spellEnd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— создания объёмных форм из бумаги путём её складывания, надрезания, закручивания и др.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190" w:after="0"/>
        <w:ind w:right="576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E85A29" w:rsidRPr="0042032C" w:rsidRDefault="00E85A29" w:rsidP="00E85A29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Учиться использовать правила симметрии в своей художественной деятельности.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85A29" w:rsidRPr="0042032C" w:rsidRDefault="00E85A29" w:rsidP="00E85A29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знания о значении и назначении украшений в жизни людей.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proofErr w:type="gramStart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каргопольская</w:t>
      </w:r>
      <w:proofErr w:type="spellEnd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игрушки или по выбору учителя с учётом местных</w:t>
      </w:r>
      <w:proofErr w:type="gramEnd"/>
    </w:p>
    <w:p w:rsidR="00E85A29" w:rsidRPr="0042032C" w:rsidRDefault="00E85A29" w:rsidP="00E85A29">
      <w:pPr>
        <w:autoSpaceDE w:val="0"/>
        <w:autoSpaceDN w:val="0"/>
        <w:spacing w:after="0" w:line="262" w:lineRule="auto"/>
        <w:ind w:right="432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промыслов) и опыт практической художественной деятельности по мотивам игрушки выбранного промысла.</w:t>
      </w:r>
    </w:p>
    <w:p w:rsidR="00E85A29" w:rsidRPr="0042032C" w:rsidRDefault="00E85A29" w:rsidP="00E85A29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190" w:after="0"/>
        <w:ind w:right="144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«Архитектура»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190" w:after="0"/>
        <w:ind w:right="432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70" w:after="0" w:line="281" w:lineRule="auto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Осваивать опыт эстетического восприятия и аналитического наблюдения архитектурных построек. </w:t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lastRenderedPageBreak/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«Азбука цифровой графики»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E85A29" w:rsidRPr="0042032C" w:rsidRDefault="00E85A29" w:rsidP="00E85A29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hAnsi="Times New Roman" w:cs="Times New Roman"/>
          <w:lang w:val="ru-RU"/>
        </w:rPr>
        <w:tab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2F5819" w:rsidRDefault="002F5819" w:rsidP="00E85A29">
      <w:pPr>
        <w:rPr>
          <w:rFonts w:ascii="Times New Roman" w:hAnsi="Times New Roman" w:cs="Times New Roman"/>
          <w:lang w:val="ru-RU"/>
        </w:rPr>
      </w:pPr>
    </w:p>
    <w:p w:rsidR="002F5819" w:rsidRPr="0042032C" w:rsidRDefault="002F5819">
      <w:pPr>
        <w:rPr>
          <w:rFonts w:ascii="Times New Roman" w:hAnsi="Times New Roman" w:cs="Times New Roman"/>
          <w:lang w:val="ru-RU"/>
        </w:rPr>
        <w:sectPr w:rsidR="002F5819" w:rsidRPr="0042032C" w:rsidSect="00E85FA7">
          <w:pgSz w:w="11900" w:h="16840"/>
          <w:pgMar w:top="709" w:right="648" w:bottom="851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5A47EF" w:rsidRPr="0042032C" w:rsidRDefault="005A47EF">
      <w:pPr>
        <w:autoSpaceDE w:val="0"/>
        <w:autoSpaceDN w:val="0"/>
        <w:spacing w:after="64" w:line="220" w:lineRule="exact"/>
        <w:rPr>
          <w:rFonts w:ascii="Times New Roman" w:hAnsi="Times New Roman" w:cs="Times New Roman"/>
          <w:lang w:val="ru-RU"/>
        </w:rPr>
      </w:pPr>
    </w:p>
    <w:p w:rsidR="005A47EF" w:rsidRPr="0042032C" w:rsidRDefault="00B821DD">
      <w:pPr>
        <w:autoSpaceDE w:val="0"/>
        <w:autoSpaceDN w:val="0"/>
        <w:spacing w:after="258" w:line="233" w:lineRule="auto"/>
        <w:rPr>
          <w:rFonts w:ascii="Times New Roman" w:hAnsi="Times New Roman" w:cs="Times New Roman"/>
        </w:rPr>
      </w:pPr>
      <w:r w:rsidRPr="0042032C">
        <w:rPr>
          <w:rFonts w:ascii="Times New Roman" w:eastAsia="Times New Roman" w:hAnsi="Times New Roman" w:cs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860"/>
        <w:gridCol w:w="528"/>
        <w:gridCol w:w="1104"/>
        <w:gridCol w:w="1142"/>
        <w:gridCol w:w="864"/>
        <w:gridCol w:w="3074"/>
        <w:gridCol w:w="1080"/>
        <w:gridCol w:w="1382"/>
      </w:tblGrid>
      <w:tr w:rsidR="005A47EF" w:rsidRPr="0042032C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№</w:t>
            </w:r>
            <w:r w:rsidRPr="0042032C">
              <w:rPr>
                <w:rFonts w:ascii="Times New Roman" w:hAnsi="Times New Roman" w:cs="Times New Roman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Дата </w:t>
            </w:r>
            <w:r w:rsidRPr="0042032C">
              <w:rPr>
                <w:rFonts w:ascii="Times New Roman" w:hAnsi="Times New Roman" w:cs="Times New Roman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Виды, </w:t>
            </w:r>
            <w:r w:rsidRPr="0042032C">
              <w:rPr>
                <w:rFonts w:ascii="Times New Roman" w:hAnsi="Times New Roman" w:cs="Times New Roman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формы </w:t>
            </w:r>
            <w:r w:rsidRPr="0042032C">
              <w:rPr>
                <w:rFonts w:ascii="Times New Roman" w:hAnsi="Times New Roman" w:cs="Times New Roman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 w:rsidRPr="0042032C">
              <w:rPr>
                <w:rFonts w:ascii="Times New Roman" w:hAnsi="Times New Roman" w:cs="Times New Roman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(цифровые) </w:t>
            </w:r>
            <w:r w:rsidRPr="0042032C">
              <w:rPr>
                <w:rFonts w:ascii="Times New Roman" w:hAnsi="Times New Roman" w:cs="Times New Roman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5A47EF" w:rsidRPr="0042032C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7EF" w:rsidRPr="0042032C" w:rsidRDefault="005A4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7EF" w:rsidRPr="0042032C" w:rsidRDefault="005A4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7EF" w:rsidRPr="0042032C" w:rsidRDefault="005A4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7EF" w:rsidRPr="0042032C" w:rsidRDefault="005A4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7EF" w:rsidRPr="0042032C" w:rsidRDefault="005A4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7EF" w:rsidRPr="0042032C" w:rsidRDefault="005A47EF">
            <w:pPr>
              <w:rPr>
                <w:rFonts w:ascii="Times New Roman" w:hAnsi="Times New Roman" w:cs="Times New Roman"/>
              </w:rPr>
            </w:pPr>
          </w:p>
        </w:tc>
      </w:tr>
      <w:tr w:rsidR="005A47EF" w:rsidRPr="0042032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Модуль 1.</w:t>
            </w: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Восприятие произведений искусства</w:t>
            </w:r>
          </w:p>
        </w:tc>
      </w:tr>
      <w:tr w:rsidR="005A47EF" w:rsidRPr="0042032C">
        <w:trPr>
          <w:trHeight w:hRule="exact" w:val="73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8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42032C" w:rsidRPr="00F372CC">
              <w:rPr>
                <w:rFonts w:ascii="Times New Roman" w:hAnsi="Times New Roman" w:cs="Times New Roman"/>
                <w:lang w:val="ru-RU"/>
              </w:rPr>
              <w:t>.09.22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50" w:lineRule="auto"/>
              <w:ind w:left="72" w:right="152"/>
              <w:jc w:val="both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Наблюдать, рассматривать, анализировать детские рисунки с позиций их содержания и сюжета, настроения;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Первые представления о композиции: на уровне образного восприятия.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Представление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о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различных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художественных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материалах.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  <w:r w:rsidR="0042032C" w:rsidRPr="00F372CC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50" w:lineRule="auto"/>
              <w:ind w:left="72" w:right="448"/>
              <w:jc w:val="both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Объяснять, какими художественными материалами (карандашами, мелками, красками и т. д.) сделан рисунок;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Обсуждение содержания рисунка.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42032C" w:rsidP="00631D8A">
            <w:pPr>
              <w:rPr>
                <w:rFonts w:ascii="Times New Roman" w:hAnsi="Times New Roman" w:cs="Times New Roman"/>
                <w:lang w:val="ru-RU"/>
              </w:rPr>
            </w:pPr>
            <w:r w:rsidRPr="00F372CC">
              <w:rPr>
                <w:rFonts w:ascii="Times New Roman" w:hAnsi="Times New Roman" w:cs="Times New Roman"/>
                <w:lang w:val="ru-RU"/>
              </w:rPr>
              <w:t>1</w:t>
            </w:r>
            <w:r w:rsidR="00631D8A">
              <w:rPr>
                <w:rFonts w:ascii="Times New Roman" w:hAnsi="Times New Roman" w:cs="Times New Roman"/>
                <w:lang w:val="ru-RU"/>
              </w:rPr>
              <w:t>6</w:t>
            </w:r>
            <w:r w:rsidRPr="00F372CC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50" w:lineRule="auto"/>
              <w:ind w:left="72" w:right="152"/>
              <w:jc w:val="both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Наблюдать, рассматривать, анализировать детские рисунки с позиций их содержания и сюжета, настроения;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348"/>
        </w:trPr>
        <w:tc>
          <w:tcPr>
            <w:tcW w:w="6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модулю 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5A47EF">
            <w:pPr>
              <w:rPr>
                <w:rFonts w:ascii="Times New Roman" w:hAnsi="Times New Roman" w:cs="Times New Roman"/>
              </w:rPr>
            </w:pPr>
          </w:p>
        </w:tc>
      </w:tr>
      <w:tr w:rsidR="005A47EF" w:rsidRPr="0042032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Модуль 2.</w:t>
            </w: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5A47EF" w:rsidRPr="0042032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Линейный рисунок.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B821DD" w:rsidP="00631D8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F372CC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  <w:r w:rsidR="00631D8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3</w:t>
            </w:r>
            <w:r w:rsidRPr="00F372CC">
              <w:rPr>
                <w:rFonts w:ascii="Times New Roman" w:eastAsia="Times New Roman" w:hAnsi="Times New Roman" w:cs="Times New Roman"/>
                <w:color w:val="000000"/>
                <w:w w:val="97"/>
              </w:rPr>
              <w:t>.09.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Создавать линейный рисунок —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упражнение на разный характер линий;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8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Разные виды линий.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42032C" w:rsidP="00631D8A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F372C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3</w:t>
            </w:r>
            <w:r w:rsidR="00631D8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0.09</w:t>
            </w:r>
            <w:r w:rsidR="00B821DD" w:rsidRPr="00F372CC">
              <w:rPr>
                <w:rFonts w:ascii="Times New Roman" w:eastAsia="Times New Roman" w:hAnsi="Times New Roman" w:cs="Times New Roman"/>
                <w:color w:val="000000"/>
                <w:w w:val="97"/>
              </w:rPr>
              <w:t>.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Наблюдать и анализировать характер линий в природе;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Линии в природе. Ветки (по фотографиям): тонкие — толстые, порывистые, угловатые, плавные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631D8A" w:rsidP="0042032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7</w:t>
            </w:r>
            <w:r w:rsidR="0042032C" w:rsidRPr="00F372CC">
              <w:rPr>
                <w:rFonts w:ascii="Times New Roman" w:eastAsia="Times New Roman" w:hAnsi="Times New Roman" w:cs="Times New Roman"/>
                <w:color w:val="000000"/>
                <w:w w:val="97"/>
              </w:rPr>
              <w:t>.10.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Наблюдать и анализировать характер линий в природе;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631D8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Графические материалы и их особенности.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рисования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линией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631D8A" w:rsidRDefault="00631D8A" w:rsidP="00631D8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7.</w:t>
            </w:r>
            <w:r w:rsidR="0042032C" w:rsidRPr="00631D8A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10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Учиться работать на уроке с жидкой краской;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631D8A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31D8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631D8A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31D8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РЭШ</w:t>
            </w:r>
          </w:p>
        </w:tc>
      </w:tr>
      <w:tr w:rsidR="005A47EF" w:rsidRPr="0042032C">
        <w:trPr>
          <w:trHeight w:hRule="exact" w:val="5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631D8A" w:rsidRDefault="00B821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1D8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2.5.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Рисунок с натуры: рисунок листьев разной формы (треугольный, круглый, овальный, длинный).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42032C" w:rsidP="00631D8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631D8A">
              <w:rPr>
                <w:rFonts w:ascii="Times New Roman" w:hAnsi="Times New Roman" w:cs="Times New Roman"/>
                <w:lang w:val="ru-RU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Выполнять с натуры рисунок листа дерева;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Последовательность рисунка.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42032C" w:rsidP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1</w:t>
            </w:r>
            <w:r w:rsidR="00631D8A">
              <w:rPr>
                <w:rFonts w:ascii="Times New Roman" w:hAnsi="Times New Roman" w:cs="Times New Roman"/>
                <w:lang w:val="ru-RU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Осваивать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последовательность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выполнения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рисунка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42032C" w:rsidP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631D8A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Анализировать и сравнивать соотношение частей, составляющих одно целое,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рассматривать изображения животных с контрастными пропорциями;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Линейный тематический рисунок (линия-рассказчица) на сюжет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стихотворения или сюжет из жизни детей (игры во дворе, в походе и др.) с простым и весёлым повествовательным сюжетом.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42032C" w:rsidP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631D8A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Выполнить линейный рисунок на темы стихов С. Я. Маршака, А. Л.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Барто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, Д.</w:t>
            </w:r>
          </w:p>
          <w:p w:rsidR="005A47EF" w:rsidRPr="0042032C" w:rsidRDefault="00B821DD">
            <w:pPr>
              <w:autoSpaceDE w:val="0"/>
              <w:autoSpaceDN w:val="0"/>
              <w:spacing w:before="18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Хармса, С. В. Михалкова и др. (по выбору учителя) с простым весёлым, озорным развитием сюжета;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 Пятно как основа графического изображения.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631D8A" w:rsidP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="0042032C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Использовать графическое пятно как основу изобразительного образа;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</w:tbl>
    <w:p w:rsidR="005A47EF" w:rsidRPr="0042032C" w:rsidRDefault="005A47E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5A47EF" w:rsidRPr="0042032C" w:rsidRDefault="005A47EF">
      <w:pPr>
        <w:rPr>
          <w:rFonts w:ascii="Times New Roman" w:hAnsi="Times New Roman" w:cs="Times New Roman"/>
        </w:rPr>
        <w:sectPr w:rsidR="005A47EF" w:rsidRPr="0042032C">
          <w:pgSz w:w="16840" w:h="11900"/>
          <w:pgMar w:top="282" w:right="640" w:bottom="3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A47EF" w:rsidRPr="0042032C" w:rsidRDefault="005A47EF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860"/>
        <w:gridCol w:w="528"/>
        <w:gridCol w:w="1104"/>
        <w:gridCol w:w="1142"/>
        <w:gridCol w:w="864"/>
        <w:gridCol w:w="3074"/>
        <w:gridCol w:w="1080"/>
        <w:gridCol w:w="1382"/>
      </w:tblGrid>
      <w:tr w:rsidR="005A47EF" w:rsidRPr="00631D8A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Тень как пример пятна. Теневой театр.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Силуэт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631D8A" w:rsidP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="0042032C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Соотносить форму пятна с опытом зрительных впечатлений;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631D8A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31D8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631D8A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631D8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РЭШ</w:t>
            </w:r>
          </w:p>
        </w:tc>
      </w:tr>
      <w:tr w:rsidR="005A47EF" w:rsidRPr="0042032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631D8A" w:rsidRDefault="00B821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1D8A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2.11.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Навыки работы на уроке с жидкой краской и кистью, уход за своим рабочим местом.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42032C" w:rsidP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631D8A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Учиться работать на уроке с жидкой краской;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12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Рассмотрение и анализ средств выражения — пятна и линии — в иллюстрациях художников к детским книгам.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  <w:r w:rsidR="0042032C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Выполнить линейный рисунок на темы стихов С. Я. Маршака, А. Л.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Барто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, Д.</w:t>
            </w:r>
          </w:p>
          <w:p w:rsidR="005A47EF" w:rsidRPr="0042032C" w:rsidRDefault="00B821DD">
            <w:pPr>
              <w:autoSpaceDE w:val="0"/>
              <w:autoSpaceDN w:val="0"/>
              <w:spacing w:before="20" w:after="0" w:line="24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Хармса, С. В. Михалкова и др. (по выбору учителя) с простым весёлым, озорным развитием сюжета;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348"/>
        </w:trPr>
        <w:tc>
          <w:tcPr>
            <w:tcW w:w="6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модулю 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86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5A47EF">
            <w:pPr>
              <w:rPr>
                <w:rFonts w:ascii="Times New Roman" w:hAnsi="Times New Roman" w:cs="Times New Roman"/>
              </w:rPr>
            </w:pPr>
          </w:p>
        </w:tc>
      </w:tr>
      <w:tr w:rsidR="005A47EF" w:rsidRPr="0042032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Модуль 3.</w:t>
            </w: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Живопись</w:t>
            </w:r>
          </w:p>
        </w:tc>
      </w:tr>
      <w:tr w:rsidR="005A47EF" w:rsidRPr="0042032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Цвет как одно из главных средств выражения в изобразительном искусстве.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Навыки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гуашью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в условиях урока.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42032C" w:rsidP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631D8A">
              <w:rPr>
                <w:rFonts w:ascii="Times New Roman" w:hAnsi="Times New Roman" w:cs="Times New Roman"/>
                <w:lang w:val="ru-RU"/>
              </w:rPr>
              <w:t>5</w:t>
            </w:r>
            <w:r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Осваивать навыки работы гуашью в условиях школьного урока;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Три основных цвета. Ассоциативные представления, связанные с каждым из цветов.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Навыки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смешения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красок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и получения нового цвета.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42032C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Знать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три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основных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цвета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Эмоциональная выразительность цвета.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  <w:r w:rsidR="0042032C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Экспериментировать, исследовать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возможности смешения красок, наложения цвета на цвет, размывания цвета в процессе работы над разноцветным ковриком;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Цвет как выражение настроения, душевного состояния.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</w:t>
            </w:r>
            <w:r w:rsidR="0042032C"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Развивать навыки аналитического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рассматривания разной формы и строения цветов;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Наш мир украшают цветы. Живописное изображение по представлению и восприятию разных по цвету и формам цветков.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Развитие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навыков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гуашью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и навыков наблюдения.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</w:t>
            </w:r>
            <w:r w:rsidR="0042032C"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Развивать навыки аналитического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рассматривания разной формы и строения цветов;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right="144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Тематическая композиция «Времена года». Контрастные цветовые состояния времён года.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гуашью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, в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технике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аппликации или в смешанной технике.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42032C" w:rsidP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631D8A">
              <w:rPr>
                <w:rFonts w:ascii="Times New Roman" w:hAnsi="Times New Roman" w:cs="Times New Roman"/>
                <w:lang w:val="ru-RU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Рассуждать и объяснять, какого цвета каждое время года и почему, как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догадаться по цвету изображений, какое это время года;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Техника монотипии. Представления о симметрии.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Развитие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ассоциативного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воображения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 w:rsidR="0042032C">
              <w:rPr>
                <w:rFonts w:ascii="Times New Roman" w:hAnsi="Times New Roman" w:cs="Times New Roman"/>
                <w:lang w:val="ru-RU"/>
              </w:rPr>
              <w:t>.01.23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Осваивать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свойства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симметрии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348"/>
        </w:trPr>
        <w:tc>
          <w:tcPr>
            <w:tcW w:w="6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модулю 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6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5A47EF">
            <w:pPr>
              <w:rPr>
                <w:rFonts w:ascii="Times New Roman" w:hAnsi="Times New Roman" w:cs="Times New Roman"/>
              </w:rPr>
            </w:pPr>
          </w:p>
        </w:tc>
      </w:tr>
      <w:tr w:rsidR="005A47EF" w:rsidRPr="0042032C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Модуль 4.</w:t>
            </w: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Скульптура</w:t>
            </w:r>
          </w:p>
        </w:tc>
      </w:tr>
      <w:tr w:rsidR="005A47EF" w:rsidRPr="0042032C">
        <w:trPr>
          <w:trHeight w:hRule="exact" w:val="54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8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4" w:after="0" w:line="245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Изображение в объёме. Приёмы работы с пластилином; дощечка, стек, тряпочка.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F372CC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4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Осваивать первичные навыки лепки </w:t>
            </w:r>
            <w:proofErr w:type="gram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—и</w:t>
            </w:r>
            <w:proofErr w:type="gram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зображения в объёме;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4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Лепка зверушек из цельной формы (черепашки, ёжика, зайчика и т. д.).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вытягивания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вдавливания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сгибания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, скручивания.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F372CC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Лепить из целого куска пластилина мелких зверушек путём вытягивания, вдавливания;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F372CC" w:rsidP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631D8A">
              <w:rPr>
                <w:rFonts w:ascii="Times New Roman" w:hAnsi="Times New Roman" w:cs="Times New Roman"/>
                <w:lang w:val="ru-RU"/>
              </w:rPr>
              <w:t>7</w:t>
            </w:r>
            <w:r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Овладевать первичными навыками работы в объёмной аппликации и коллаже;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</w:tbl>
    <w:p w:rsidR="005A47EF" w:rsidRPr="0042032C" w:rsidRDefault="005A47E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5A47EF" w:rsidRPr="0042032C" w:rsidRDefault="005A47EF">
      <w:pPr>
        <w:rPr>
          <w:rFonts w:ascii="Times New Roman" w:hAnsi="Times New Roman" w:cs="Times New Roman"/>
        </w:rPr>
        <w:sectPr w:rsidR="005A47EF" w:rsidRPr="0042032C">
          <w:pgSz w:w="16840" w:h="11900"/>
          <w:pgMar w:top="284" w:right="640" w:bottom="5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A47EF" w:rsidRPr="0042032C" w:rsidRDefault="005A47EF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860"/>
        <w:gridCol w:w="528"/>
        <w:gridCol w:w="1104"/>
        <w:gridCol w:w="1142"/>
        <w:gridCol w:w="864"/>
        <w:gridCol w:w="3074"/>
        <w:gridCol w:w="1080"/>
        <w:gridCol w:w="1382"/>
      </w:tblGrid>
      <w:tr w:rsidR="005A47EF" w:rsidRPr="0042032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Лепка игрушки по мотивам одного из наиболее известных народных художественных промыслов (дымковская,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каргопольская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 игрушки или по выбору учителя с учётом местных промыслов).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F372CC" w:rsidP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3.0</w:t>
            </w:r>
            <w:r w:rsidR="00631D8A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Выполнить лепку игрушки по мотивам выбранного народного промысла;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Объёмная аппликация из бумаги и картона.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F372CC" w:rsidP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3.0</w:t>
            </w:r>
            <w:r w:rsidR="00631D8A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Осваивать приёмы создания объёмных изображений из бумаги;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348"/>
        </w:trPr>
        <w:tc>
          <w:tcPr>
            <w:tcW w:w="6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модулю 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6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5A47EF">
            <w:pPr>
              <w:rPr>
                <w:rFonts w:ascii="Times New Roman" w:hAnsi="Times New Roman" w:cs="Times New Roman"/>
              </w:rPr>
            </w:pPr>
          </w:p>
        </w:tc>
      </w:tr>
      <w:tr w:rsidR="005A47EF" w:rsidRPr="0042032C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Модуль 5. </w:t>
            </w: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Декоративно-прикладное искусство</w:t>
            </w:r>
          </w:p>
        </w:tc>
      </w:tr>
      <w:tr w:rsidR="005A47EF" w:rsidRPr="0042032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Узоры в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F372CC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Выполнить рисунок бабочки, украсив узорами её крылья;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Наблюдение узоров в живой природе (в условиях урока на основе фотографий).</w:t>
            </w:r>
          </w:p>
          <w:p w:rsidR="005A47EF" w:rsidRPr="0042032C" w:rsidRDefault="00B821DD">
            <w:pPr>
              <w:autoSpaceDE w:val="0"/>
              <w:autoSpaceDN w:val="0"/>
              <w:spacing w:before="18" w:after="0" w:line="250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F372CC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Приводить примеры и делать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ассоциативные сопоставления с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орнаментами в предметах декоративно-прикладного искусства;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F372CC" w:rsidP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631D8A">
              <w:rPr>
                <w:rFonts w:ascii="Times New Roman" w:hAnsi="Times New Roman" w:cs="Times New Roman"/>
                <w:lang w:val="ru-RU"/>
              </w:rPr>
              <w:t>7</w:t>
            </w:r>
            <w:r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Приобретать опыт использования правил симметрии при выполнении рисунка;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Узоры и орнаменты, создаваемые людьми, и разнообразие их видов.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Орнаменты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геометрические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растительные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F372CC" w:rsidP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631D8A">
              <w:rPr>
                <w:rFonts w:ascii="Times New Roman" w:hAnsi="Times New Roman" w:cs="Times New Roman"/>
                <w:lang w:val="ru-RU"/>
              </w:rPr>
              <w:t>7</w:t>
            </w:r>
            <w:r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Рассматривать и характеризовать примеры художественно выполненных орнаментов;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Декоративная композиция в круге или полосе.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631D8A" w:rsidP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F372CC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Рассматривать орнаменты в круге, полосе, квадрате в соответствии с оформляемой предметной поверхностью;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Орнамент, характерный для игрушек одного из наиболее известных народных художественных промыслов. Дымковская,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каргопольская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 игрушка или по выбору учителя с учётом местных промыслов.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631D8A" w:rsidP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F372CC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Выполнить на бумаге красками рисунок орнамента выбранной игрушки;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5.7.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Оригами — создание игрушки для новогодней ёлки.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складывания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бумаги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F372CC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Осваивать технику оригами, сложение несложных фигурок;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5.8.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Форма и украшение бытовых предметов.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F372CC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Узнавать о работе художника по изготовлению бытовых вещей;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5.9.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Приёмы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бумагопластики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. Сумка или упаковка и её декор.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F372CC" w:rsidP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631D8A">
              <w:rPr>
                <w:rFonts w:ascii="Times New Roman" w:hAnsi="Times New Roman" w:cs="Times New Roman"/>
                <w:lang w:val="ru-RU"/>
              </w:rPr>
              <w:t>7</w:t>
            </w:r>
            <w:r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Осваивать навыки работы с бумагой, ножницами, клеем, подручными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материалами;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348"/>
        </w:trPr>
        <w:tc>
          <w:tcPr>
            <w:tcW w:w="6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модулю 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6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5A47EF">
            <w:pPr>
              <w:rPr>
                <w:rFonts w:ascii="Times New Roman" w:hAnsi="Times New Roman" w:cs="Times New Roman"/>
              </w:rPr>
            </w:pPr>
          </w:p>
        </w:tc>
      </w:tr>
      <w:tr w:rsidR="005A47EF" w:rsidRPr="0042032C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Модуль 6. </w:t>
            </w: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Архитектура </w:t>
            </w:r>
          </w:p>
        </w:tc>
      </w:tr>
      <w:tr w:rsidR="005A47EF" w:rsidRPr="0042032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F372CC" w:rsidP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631D8A">
              <w:rPr>
                <w:rFonts w:ascii="Times New Roman" w:hAnsi="Times New Roman" w:cs="Times New Roman"/>
                <w:lang w:val="ru-RU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Рассматривать и сравнивать различные здания в окружающем мире (по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фотографиям);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50" w:lineRule="auto"/>
              <w:ind w:left="72" w:right="632"/>
              <w:jc w:val="both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F372CC" w:rsidP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631D8A">
              <w:rPr>
                <w:rFonts w:ascii="Times New Roman" w:hAnsi="Times New Roman" w:cs="Times New Roman"/>
                <w:lang w:val="ru-RU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Осваивать приёмы складывания объёмных простых геометрических тел из бумаги (параллелепипед, конус, пирамида) в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качестве основы для домиков;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</w:tbl>
    <w:p w:rsidR="005A47EF" w:rsidRPr="0042032C" w:rsidRDefault="005A47E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5A47EF" w:rsidRPr="0042032C" w:rsidRDefault="005A47EF">
      <w:pPr>
        <w:rPr>
          <w:rFonts w:ascii="Times New Roman" w:hAnsi="Times New Roman" w:cs="Times New Roman"/>
        </w:rPr>
        <w:sectPr w:rsidR="005A47EF" w:rsidRPr="0042032C">
          <w:pgSz w:w="16840" w:h="11900"/>
          <w:pgMar w:top="284" w:right="640" w:bottom="49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A47EF" w:rsidRPr="0042032C" w:rsidRDefault="005A47EF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860"/>
        <w:gridCol w:w="528"/>
        <w:gridCol w:w="1104"/>
        <w:gridCol w:w="1142"/>
        <w:gridCol w:w="864"/>
        <w:gridCol w:w="3074"/>
        <w:gridCol w:w="1080"/>
        <w:gridCol w:w="1382"/>
      </w:tblGrid>
      <w:tr w:rsidR="005A47EF" w:rsidRPr="0042032C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Макетирование (или создание аппликации) пространственной среды сказочного города из бумаги, картона или пластилина.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  <w:r w:rsidR="00F372CC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Осваивать приёмы склеивания деталей, симметричного надрезания, вырезания деталей и др., чтобы получились крыши, окна, двери, лестницы для бумажных домиков;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348"/>
        </w:trPr>
        <w:tc>
          <w:tcPr>
            <w:tcW w:w="6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модулю 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5A47EF">
            <w:pPr>
              <w:rPr>
                <w:rFonts w:ascii="Times New Roman" w:hAnsi="Times New Roman" w:cs="Times New Roman"/>
              </w:rPr>
            </w:pPr>
          </w:p>
        </w:tc>
      </w:tr>
      <w:tr w:rsidR="005A47EF" w:rsidRPr="0042032C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Модуль 7. </w:t>
            </w: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Восприятие произведений искусства</w:t>
            </w:r>
          </w:p>
        </w:tc>
      </w:tr>
      <w:tr w:rsidR="005A47EF" w:rsidRPr="0042032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F372CC" w:rsidP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631D8A">
              <w:rPr>
                <w:rFonts w:ascii="Times New Roman" w:hAnsi="Times New Roman" w:cs="Times New Roman"/>
                <w:lang w:val="ru-RU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Осваивать опыт восприятия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художественных иллюстраций в детских книгах в соответствии с учебной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установкой;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Художественное наблюдение окружающего мира (мира природы) и предметной среды жизни человека в зависимости от поставленной аналитической и эстетической задачи наблюдения (установки).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F372CC" w:rsidP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631D8A">
              <w:rPr>
                <w:rFonts w:ascii="Times New Roman" w:hAnsi="Times New Roman" w:cs="Times New Roman"/>
                <w:lang w:val="ru-RU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Осваивать опыт эстетического,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эмоционального общения со станковой картиной;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Рассматривание иллюстраций к детским книгам на основе содержательных установок учителя в соответствии с изучаемой темой.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="00F372CC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Осваивать опыт восприятия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художественных иллюстраций в детских книгах в соответствии с учебной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установкой;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Знакомство с живописной картиной.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="00F372CC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Приобретать опыт специально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организованного общения со станковой картиной;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Обсуждение произведений с ярко выраженным эмоциональным настроением или со сказочным сюжетом. Произведения В. М. Васнецова, М. А. Врубеля и других художников (по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F372CC" w:rsidP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631D8A">
              <w:rPr>
                <w:rFonts w:ascii="Times New Roman" w:hAnsi="Times New Roman" w:cs="Times New Roman"/>
                <w:lang w:val="ru-RU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Знать основные произведения изучаемых художников;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7.6.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Художник и зритель. Освоение зрительских умений на основе получаемых знаний и творческих установок наблюдения.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F372CC" w:rsidP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631D8A">
              <w:rPr>
                <w:rFonts w:ascii="Times New Roman" w:hAnsi="Times New Roman" w:cs="Times New Roman"/>
                <w:lang w:val="ru-RU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Приобретать опыт зрительских умений, включающих необходимые знания,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внимание к позиции автора и соотнесение с личным жизненным опытом зрителя;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7.7.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Ассоциации из личного опыта учащихся и оценка эмоционального содержания произведений.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  <w:r w:rsidR="00F372CC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Осваивать опыт эстетического,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эмоционального общения со станковой картиной;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7.8.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 xml:space="preserve">Произведения И. И. Левитана, А. Г. Венецианова И. И. Шишкина, А. А.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Пластова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  <w:r w:rsidR="00F372CC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Знать основные произведения изучаемых художников;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348"/>
        </w:trPr>
        <w:tc>
          <w:tcPr>
            <w:tcW w:w="6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модулю 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5A47EF">
            <w:pPr>
              <w:rPr>
                <w:rFonts w:ascii="Times New Roman" w:hAnsi="Times New Roman" w:cs="Times New Roman"/>
              </w:rPr>
            </w:pPr>
          </w:p>
        </w:tc>
      </w:tr>
      <w:tr w:rsidR="005A47EF" w:rsidRPr="0042032C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Модуль 8. </w:t>
            </w: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Азбука цифровой графики</w:t>
            </w:r>
          </w:p>
        </w:tc>
      </w:tr>
      <w:tr w:rsidR="005A47EF" w:rsidRPr="0042032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Фотографирование мелких деталей природы, запечатление на фотографиях ярких зрительных впечатлений.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="00F372CC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Приобретать опыт фотографирования с целью эстетического и целенаправленного наблюдения природы;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  <w:tr w:rsidR="005A47EF" w:rsidRPr="0042032C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72CC" w:rsidRDefault="00F372CC" w:rsidP="00631D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631D8A">
              <w:rPr>
                <w:rFonts w:ascii="Times New Roman" w:hAnsi="Times New Roman" w:cs="Times New Roman"/>
                <w:lang w:val="ru-RU"/>
              </w:rPr>
              <w:t>9</w:t>
            </w:r>
            <w:r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Приобретать опыт обсуждения фотографий с точки зрения </w:t>
            </w:r>
            <w:proofErr w:type="gram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цели</w:t>
            </w:r>
            <w:proofErr w:type="gram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сделанного снимка, значимости его содержания, его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композиции;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РЭШ</w:t>
            </w:r>
          </w:p>
        </w:tc>
      </w:tr>
    </w:tbl>
    <w:p w:rsidR="005A47EF" w:rsidRPr="0042032C" w:rsidRDefault="005A47E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5A47EF" w:rsidRPr="0042032C" w:rsidRDefault="005A47EF">
      <w:pPr>
        <w:rPr>
          <w:rFonts w:ascii="Times New Roman" w:hAnsi="Times New Roman" w:cs="Times New Roman"/>
        </w:rPr>
        <w:sectPr w:rsidR="005A47EF" w:rsidRPr="0042032C">
          <w:pgSz w:w="16840" w:h="11900"/>
          <w:pgMar w:top="284" w:right="640" w:bottom="35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A47EF" w:rsidRPr="0042032C" w:rsidRDefault="005A47EF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6328"/>
        <w:gridCol w:w="528"/>
        <w:gridCol w:w="1104"/>
        <w:gridCol w:w="1142"/>
        <w:gridCol w:w="6400"/>
      </w:tblGrid>
      <w:tr w:rsidR="005A47EF" w:rsidRPr="0042032C">
        <w:trPr>
          <w:trHeight w:hRule="exact" w:val="348"/>
        </w:trPr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 по модулю 8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5A47EF">
            <w:pPr>
              <w:rPr>
                <w:rFonts w:ascii="Times New Roman" w:hAnsi="Times New Roman" w:cs="Times New Roman"/>
              </w:rPr>
            </w:pPr>
          </w:p>
        </w:tc>
      </w:tr>
      <w:tr w:rsidR="005A47EF" w:rsidRPr="0042032C">
        <w:trPr>
          <w:trHeight w:hRule="exact" w:val="328"/>
        </w:trPr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5A47EF">
            <w:pPr>
              <w:rPr>
                <w:rFonts w:ascii="Times New Roman" w:hAnsi="Times New Roman" w:cs="Times New Roman"/>
              </w:rPr>
            </w:pPr>
          </w:p>
        </w:tc>
      </w:tr>
    </w:tbl>
    <w:p w:rsidR="005A47EF" w:rsidRPr="0042032C" w:rsidRDefault="005A47E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5A47EF" w:rsidRPr="0042032C" w:rsidRDefault="005A47EF">
      <w:pPr>
        <w:rPr>
          <w:rFonts w:ascii="Times New Roman" w:hAnsi="Times New Roman" w:cs="Times New Roman"/>
        </w:rPr>
        <w:sectPr w:rsidR="005A47EF" w:rsidRPr="0042032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A47EF" w:rsidRPr="0042032C" w:rsidRDefault="005A47EF">
      <w:pPr>
        <w:autoSpaceDE w:val="0"/>
        <w:autoSpaceDN w:val="0"/>
        <w:spacing w:after="78" w:line="220" w:lineRule="exact"/>
        <w:rPr>
          <w:rFonts w:ascii="Times New Roman" w:hAnsi="Times New Roman" w:cs="Times New Roman"/>
        </w:rPr>
      </w:pPr>
    </w:p>
    <w:p w:rsidR="005A47EF" w:rsidRPr="0042032C" w:rsidRDefault="00B821DD">
      <w:pPr>
        <w:autoSpaceDE w:val="0"/>
        <w:autoSpaceDN w:val="0"/>
        <w:spacing w:after="320" w:line="230" w:lineRule="auto"/>
        <w:rPr>
          <w:rFonts w:ascii="Times New Roman" w:hAnsi="Times New Roman" w:cs="Times New Roman"/>
        </w:rPr>
      </w:pPr>
      <w:r w:rsidRPr="0042032C">
        <w:rPr>
          <w:rFonts w:ascii="Times New Roman" w:eastAsia="Times New Roman" w:hAnsi="Times New Roman" w:cs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314"/>
        <w:gridCol w:w="732"/>
        <w:gridCol w:w="1620"/>
        <w:gridCol w:w="1668"/>
        <w:gridCol w:w="1164"/>
        <w:gridCol w:w="1572"/>
      </w:tblGrid>
      <w:tr w:rsidR="005A47EF" w:rsidRPr="0042032C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№</w:t>
            </w:r>
            <w:r w:rsidRPr="0042032C">
              <w:rPr>
                <w:rFonts w:ascii="Times New Roman" w:hAnsi="Times New Roman" w:cs="Times New Roman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</w:t>
            </w:r>
            <w:r w:rsidRPr="0042032C">
              <w:rPr>
                <w:rFonts w:ascii="Times New Roman" w:hAnsi="Times New Roman" w:cs="Times New Roman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Виды, </w:t>
            </w:r>
            <w:r w:rsidRPr="0042032C">
              <w:rPr>
                <w:rFonts w:ascii="Times New Roman" w:hAnsi="Times New Roman" w:cs="Times New Roman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формы </w:t>
            </w:r>
            <w:r w:rsidRPr="0042032C">
              <w:rPr>
                <w:rFonts w:ascii="Times New Roman" w:hAnsi="Times New Roman" w:cs="Times New Roman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контроля</w:t>
            </w:r>
          </w:p>
        </w:tc>
      </w:tr>
      <w:tr w:rsidR="005A47EF" w:rsidRPr="0042032C" w:rsidTr="00F32609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7EF" w:rsidRPr="0042032C" w:rsidRDefault="005A4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7EF" w:rsidRPr="0042032C" w:rsidRDefault="005A4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7EF" w:rsidRPr="0042032C" w:rsidRDefault="005A47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7EF" w:rsidRPr="0042032C" w:rsidRDefault="005A47EF">
            <w:pPr>
              <w:rPr>
                <w:rFonts w:ascii="Times New Roman" w:hAnsi="Times New Roman" w:cs="Times New Roman"/>
              </w:rPr>
            </w:pPr>
          </w:p>
        </w:tc>
      </w:tr>
      <w:tr w:rsidR="005A47EF" w:rsidRPr="0042032C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Восприятие детских рисунков.</w:t>
            </w:r>
          </w:p>
          <w:p w:rsidR="005A47EF" w:rsidRPr="0042032C" w:rsidRDefault="00B821DD">
            <w:pPr>
              <w:autoSpaceDE w:val="0"/>
              <w:autoSpaceDN w:val="0"/>
              <w:spacing w:before="70" w:after="0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Навыки восприятия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произведений детского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творчества и формирование зрительских умений.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2609" w:rsidRDefault="00F3260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2.09.2022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F32609" w:rsidRPr="0042032C">
        <w:trPr>
          <w:trHeight w:hRule="exact" w:val="1838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33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100" w:after="0" w:line="271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Первые представления о композиции: на уровне образного восприятия.</w:t>
            </w:r>
          </w:p>
          <w:p w:rsidR="00F32609" w:rsidRPr="0042032C" w:rsidRDefault="00F32609">
            <w:pPr>
              <w:autoSpaceDE w:val="0"/>
              <w:autoSpaceDN w:val="0"/>
              <w:spacing w:before="70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Представление о различных художественных материалах.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Default="00F32609"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BC0028">
              <w:rPr>
                <w:rFonts w:ascii="Times New Roman" w:hAnsi="Times New Roman" w:cs="Times New Roman"/>
                <w:lang w:val="ru-RU"/>
              </w:rPr>
              <w:t>.09.2022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F32609" w:rsidRPr="0042032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Обсуждение содержания рисунка.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Default="00F32609">
            <w:r>
              <w:rPr>
                <w:rFonts w:ascii="Times New Roman" w:hAnsi="Times New Roman" w:cs="Times New Roman"/>
                <w:lang w:val="ru-RU"/>
              </w:rPr>
              <w:t>16</w:t>
            </w:r>
            <w:r w:rsidRPr="00BC0028">
              <w:rPr>
                <w:rFonts w:ascii="Times New Roman" w:hAnsi="Times New Roman" w:cs="Times New Roman"/>
                <w:lang w:val="ru-RU"/>
              </w:rPr>
              <w:t>.09.2022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F32609" w:rsidRPr="0042032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4.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Линейный рисунок.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Default="00F32609">
            <w:r w:rsidRPr="00BC0028"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BC0028">
              <w:rPr>
                <w:rFonts w:ascii="Times New Roman" w:hAnsi="Times New Roman" w:cs="Times New Roman"/>
                <w:lang w:val="ru-RU"/>
              </w:rPr>
              <w:t>.09.2022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F32609" w:rsidRPr="0042032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5.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Разные виды линий.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Default="00F32609">
            <w:r>
              <w:rPr>
                <w:rFonts w:ascii="Times New Roman" w:hAnsi="Times New Roman" w:cs="Times New Roman"/>
                <w:lang w:val="ru-RU"/>
              </w:rPr>
              <w:t>30</w:t>
            </w:r>
            <w:r w:rsidRPr="00BC0028">
              <w:rPr>
                <w:rFonts w:ascii="Times New Roman" w:hAnsi="Times New Roman" w:cs="Times New Roman"/>
                <w:lang w:val="ru-RU"/>
              </w:rPr>
              <w:t>.09.2022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F32609" w:rsidRPr="0042032C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6.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83" w:lineRule="auto"/>
              <w:ind w:left="72" w:right="144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Линии в природе. Ветки (по фотографиям): тонкие —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толстые, порывистые,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угловатые, плавные и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др</w:t>
            </w:r>
            <w:proofErr w:type="gram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.Г</w:t>
            </w:r>
            <w:proofErr w:type="gram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рафические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материалы и их особенности.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Приёмы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42032C">
              <w:rPr>
                <w:rFonts w:ascii="Times New Roman" w:hAnsi="Times New Roman" w:cs="Times New Roman"/>
              </w:rPr>
              <w:br/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рисования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линией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Default="00F32609" w:rsidP="00F32609"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BC0028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BC0028">
              <w:rPr>
                <w:rFonts w:ascii="Times New Roman" w:hAnsi="Times New Roman" w:cs="Times New Roman"/>
                <w:lang w:val="ru-RU"/>
              </w:rPr>
              <w:t>0.2022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F32609" w:rsidRPr="0042032C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7.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100" w:after="0" w:line="28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Рисунок с натуры: рисунок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листьев разной формы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(треугольный, круглый,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овальный,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длинный)</w:t>
            </w:r>
            <w:proofErr w:type="gram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оследовательность рисунка..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Default="00F32609">
            <w:r>
              <w:rPr>
                <w:rFonts w:ascii="Times New Roman" w:hAnsi="Times New Roman" w:cs="Times New Roman"/>
                <w:lang w:val="ru-RU"/>
              </w:rPr>
              <w:t>14</w:t>
            </w:r>
            <w:r w:rsidRPr="00BC0028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BC0028">
              <w:rPr>
                <w:rFonts w:ascii="Times New Roman" w:hAnsi="Times New Roman" w:cs="Times New Roman"/>
                <w:lang w:val="ru-RU"/>
              </w:rPr>
              <w:t>0.2022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</w:tbl>
    <w:p w:rsidR="005A47EF" w:rsidRPr="0042032C" w:rsidRDefault="005A47E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5A47EF" w:rsidRPr="0042032C" w:rsidRDefault="005A47EF">
      <w:pPr>
        <w:rPr>
          <w:rFonts w:ascii="Times New Roman" w:hAnsi="Times New Roman" w:cs="Times New Roman"/>
        </w:rPr>
        <w:sectPr w:rsidR="005A47EF" w:rsidRPr="0042032C">
          <w:pgSz w:w="11900" w:h="16840"/>
          <w:pgMar w:top="298" w:right="628" w:bottom="1440" w:left="666" w:header="720" w:footer="720" w:gutter="0"/>
          <w:cols w:space="720" w:equalWidth="0">
            <w:col w:w="10606" w:space="0"/>
          </w:cols>
          <w:docGrid w:linePitch="360"/>
        </w:sectPr>
      </w:pPr>
    </w:p>
    <w:p w:rsidR="005A47EF" w:rsidRPr="0042032C" w:rsidRDefault="005A47EF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314"/>
        <w:gridCol w:w="732"/>
        <w:gridCol w:w="1620"/>
        <w:gridCol w:w="1668"/>
        <w:gridCol w:w="1164"/>
        <w:gridCol w:w="1572"/>
      </w:tblGrid>
      <w:tr w:rsidR="00F32609" w:rsidRPr="0042032C">
        <w:trPr>
          <w:trHeight w:hRule="exact" w:val="48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8.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88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Первичные навыки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определения пропорций и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понимания их значения. От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одного пятна — «тела», меняя пропорции «лап» и «шеи»,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получаем рисунки разных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животных</w:t>
            </w:r>
            <w:proofErr w:type="gram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.Л</w:t>
            </w:r>
            <w:proofErr w:type="gram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инейный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тематический рисунок (линия-рассказчица) на сюжет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стихотворения или сюжет из жизни детей (игры во дворе, в походе и др.) с простым и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весёлым повествовательным сюжетом.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Default="00F32609">
            <w:r>
              <w:rPr>
                <w:rFonts w:ascii="Times New Roman" w:hAnsi="Times New Roman" w:cs="Times New Roman"/>
                <w:lang w:val="ru-RU"/>
              </w:rPr>
              <w:t>21</w:t>
            </w:r>
            <w:r w:rsidRPr="00421778">
              <w:rPr>
                <w:rFonts w:ascii="Times New Roman" w:hAnsi="Times New Roman" w:cs="Times New Roman"/>
                <w:lang w:val="ru-RU"/>
              </w:rPr>
              <w:t>.10.2022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F32609" w:rsidRPr="0042032C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9.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Пятно-силуэт. Превращение случайного пятна в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изображение зверушки или фантастического зверя.</w:t>
            </w:r>
          </w:p>
          <w:p w:rsidR="00F32609" w:rsidRPr="0042032C" w:rsidRDefault="00F32609">
            <w:pPr>
              <w:autoSpaceDE w:val="0"/>
              <w:autoSpaceDN w:val="0"/>
              <w:spacing w:before="70" w:after="0" w:line="281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Развитие образного видения и способности целостного,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обобщённого видения. Пятно как основа графического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изображения</w:t>
            </w:r>
            <w:proofErr w:type="gram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ень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как пример пятна. Теневой театр.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Силуэт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Default="00F32609">
            <w:r>
              <w:rPr>
                <w:rFonts w:ascii="Times New Roman" w:hAnsi="Times New Roman" w:cs="Times New Roman"/>
                <w:lang w:val="ru-RU"/>
              </w:rPr>
              <w:t>28</w:t>
            </w:r>
            <w:r w:rsidRPr="00421778">
              <w:rPr>
                <w:rFonts w:ascii="Times New Roman" w:hAnsi="Times New Roman" w:cs="Times New Roman"/>
                <w:lang w:val="ru-RU"/>
              </w:rPr>
              <w:t>.10.2022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F32609" w:rsidRPr="0042032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10.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Навыки работы на уроке с жидкой краской и кистью, уход за своим рабочим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местом.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Default="00F32609" w:rsidP="00F32609">
            <w:r>
              <w:rPr>
                <w:rFonts w:ascii="Times New Roman" w:hAnsi="Times New Roman" w:cs="Times New Roman"/>
                <w:lang w:val="ru-RU"/>
              </w:rPr>
              <w:t>11</w:t>
            </w:r>
            <w:r w:rsidRPr="008353EF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Pr="008353EF">
              <w:rPr>
                <w:rFonts w:ascii="Times New Roman" w:hAnsi="Times New Roman" w:cs="Times New Roman"/>
                <w:lang w:val="ru-RU"/>
              </w:rPr>
              <w:t>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F32609" w:rsidRPr="0042032C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11.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Рассмотрение и анализ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средств выражения — пятна и линии — в иллюстрациях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художников к детским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книгам.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Default="00F32609" w:rsidP="00F32609">
            <w:r w:rsidRPr="009C17D4"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9C17D4">
              <w:rPr>
                <w:rFonts w:ascii="Times New Roman" w:hAnsi="Times New Roman" w:cs="Times New Roman"/>
                <w:lang w:val="ru-RU"/>
              </w:rPr>
              <w:t>.11.2022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F32609" w:rsidRPr="0042032C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12.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Цвет как одно из главных средств выражения в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изобразительном искусстве.</w:t>
            </w:r>
          </w:p>
          <w:p w:rsidR="00F32609" w:rsidRPr="0042032C" w:rsidRDefault="00F32609">
            <w:pPr>
              <w:autoSpaceDE w:val="0"/>
              <w:autoSpaceDN w:val="0"/>
              <w:spacing w:before="70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Навыки работы гуашью в условиях урока.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Default="00F32609">
            <w:r>
              <w:rPr>
                <w:rFonts w:ascii="Times New Roman" w:hAnsi="Times New Roman" w:cs="Times New Roman"/>
                <w:lang w:val="ru-RU"/>
              </w:rPr>
              <w:t>25</w:t>
            </w:r>
            <w:r w:rsidRPr="009C17D4">
              <w:rPr>
                <w:rFonts w:ascii="Times New Roman" w:hAnsi="Times New Roman" w:cs="Times New Roman"/>
                <w:lang w:val="ru-RU"/>
              </w:rPr>
              <w:t>.11.2022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</w:tbl>
    <w:p w:rsidR="005A47EF" w:rsidRPr="00052392" w:rsidRDefault="005A47EF">
      <w:pPr>
        <w:rPr>
          <w:rFonts w:ascii="Times New Roman" w:hAnsi="Times New Roman" w:cs="Times New Roman"/>
          <w:lang w:val="ru-RU"/>
        </w:rPr>
        <w:sectPr w:rsidR="005A47EF" w:rsidRPr="00052392" w:rsidSect="00052392">
          <w:pgSz w:w="11900" w:h="16840"/>
          <w:pgMar w:top="284" w:right="628" w:bottom="284" w:left="666" w:header="720" w:footer="720" w:gutter="0"/>
          <w:cols w:space="720" w:equalWidth="0">
            <w:col w:w="10606" w:space="0"/>
          </w:cols>
          <w:docGrid w:linePitch="360"/>
        </w:sectPr>
      </w:pPr>
    </w:p>
    <w:p w:rsidR="005A47EF" w:rsidRPr="00052392" w:rsidRDefault="005A47EF">
      <w:pPr>
        <w:autoSpaceDE w:val="0"/>
        <w:autoSpaceDN w:val="0"/>
        <w:spacing w:after="66" w:line="220" w:lineRule="exact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314"/>
        <w:gridCol w:w="732"/>
        <w:gridCol w:w="1620"/>
        <w:gridCol w:w="1668"/>
        <w:gridCol w:w="1164"/>
        <w:gridCol w:w="1572"/>
      </w:tblGrid>
      <w:tr w:rsidR="00F32609" w:rsidRPr="0042032C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13.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Три основных цвета.</w:t>
            </w:r>
          </w:p>
          <w:p w:rsidR="00F32609" w:rsidRPr="0042032C" w:rsidRDefault="00F32609">
            <w:pPr>
              <w:autoSpaceDE w:val="0"/>
              <w:autoSpaceDN w:val="0"/>
              <w:spacing w:before="70" w:after="0" w:line="28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Ассоциативные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представления, связанные с каждым из цветов. Навыки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смешения красок и получения нового цвета.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Default="00F32609" w:rsidP="00F32609">
            <w:r w:rsidRPr="007A1738">
              <w:rPr>
                <w:rFonts w:ascii="Times New Roman" w:hAnsi="Times New Roman" w:cs="Times New Roman"/>
                <w:lang w:val="ru-RU"/>
              </w:rPr>
              <w:t>2.</w:t>
            </w: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Pr="007A1738">
              <w:rPr>
                <w:rFonts w:ascii="Times New Roman" w:hAnsi="Times New Roman" w:cs="Times New Roman"/>
                <w:lang w:val="ru-RU"/>
              </w:rPr>
              <w:t>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F32609" w:rsidRPr="0042032C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14.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Эмоциональная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выразительность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цветаЦвет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как выражение настроения, душевного состояния</w:t>
            </w:r>
            <w:proofErr w:type="gram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..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Default="00F32609"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D971B0">
              <w:rPr>
                <w:rFonts w:ascii="Times New Roman" w:hAnsi="Times New Roman" w:cs="Times New Roman"/>
                <w:lang w:val="ru-RU"/>
              </w:rPr>
              <w:t>.12.2022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F32609" w:rsidRPr="0042032C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15.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83" w:lineRule="auto"/>
              <w:ind w:left="72" w:right="144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Наш мир украшают цветы. Живописное изображение по представлению и восприятию разных по цвету и формам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цветков.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навыков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работы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гуашью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навыков </w:t>
            </w:r>
            <w:r w:rsidRPr="0042032C">
              <w:rPr>
                <w:rFonts w:ascii="Times New Roman" w:hAnsi="Times New Roman" w:cs="Times New Roman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наблюдения.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Default="00F32609">
            <w:r>
              <w:rPr>
                <w:rFonts w:ascii="Times New Roman" w:hAnsi="Times New Roman" w:cs="Times New Roman"/>
                <w:lang w:val="ru-RU"/>
              </w:rPr>
              <w:t>16</w:t>
            </w:r>
            <w:r w:rsidRPr="00D971B0">
              <w:rPr>
                <w:rFonts w:ascii="Times New Roman" w:hAnsi="Times New Roman" w:cs="Times New Roman"/>
                <w:lang w:val="ru-RU"/>
              </w:rPr>
              <w:t>.12.2022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F32609" w:rsidRPr="0042032C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16.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Тематическая композиция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«Времена года». Контрастные цветовые состояния времён года.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гуашью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в </w:t>
            </w:r>
            <w:r w:rsidRPr="0042032C">
              <w:rPr>
                <w:rFonts w:ascii="Times New Roman" w:hAnsi="Times New Roman" w:cs="Times New Roman"/>
              </w:rPr>
              <w:br/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технике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аппликации или в </w:t>
            </w:r>
            <w:r w:rsidRPr="0042032C">
              <w:rPr>
                <w:rFonts w:ascii="Times New Roman" w:hAnsi="Times New Roman" w:cs="Times New Roman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смешанной технике.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Default="00F32609">
            <w:r w:rsidRPr="00D971B0"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D971B0">
              <w:rPr>
                <w:rFonts w:ascii="Times New Roman" w:hAnsi="Times New Roman" w:cs="Times New Roman"/>
                <w:lang w:val="ru-RU"/>
              </w:rPr>
              <w:t>.12.2022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5A47EF" w:rsidRPr="0042032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17.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Техника монотипии.</w:t>
            </w:r>
          </w:p>
          <w:p w:rsidR="005A47EF" w:rsidRPr="0042032C" w:rsidRDefault="00B821DD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Представления о симметрии.</w:t>
            </w:r>
          </w:p>
          <w:p w:rsidR="005A47EF" w:rsidRPr="0042032C" w:rsidRDefault="00B821DD">
            <w:pPr>
              <w:autoSpaceDE w:val="0"/>
              <w:autoSpaceDN w:val="0"/>
              <w:spacing w:before="70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ассоциативного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воображения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F32609" w:rsidRDefault="00F3260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13.01.2023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F32609" w:rsidRPr="0042032C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18.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Изображение в объёме.</w:t>
            </w:r>
          </w:p>
          <w:p w:rsidR="00F32609" w:rsidRPr="0042032C" w:rsidRDefault="00F32609">
            <w:pPr>
              <w:autoSpaceDE w:val="0"/>
              <w:autoSpaceDN w:val="0"/>
              <w:spacing w:before="70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Приёмы работы с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пластилином; дощечка, стек,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тряпочкаЛепка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зверушек из цельной формы (черепашки, ёжика, зайчика и т. д.).</w:t>
            </w:r>
          </w:p>
          <w:p w:rsidR="00F32609" w:rsidRPr="0042032C" w:rsidRDefault="00F32609">
            <w:pPr>
              <w:autoSpaceDE w:val="0"/>
              <w:autoSpaceDN w:val="0"/>
              <w:spacing w:before="70" w:after="0" w:line="271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Приёмы вытягивания, вдавливания, сгибания, скручивания</w:t>
            </w:r>
            <w:proofErr w:type="gram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..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Default="0009374D"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F32609" w:rsidRPr="00860373">
              <w:rPr>
                <w:rFonts w:ascii="Times New Roman" w:hAnsi="Times New Roman" w:cs="Times New Roman"/>
                <w:lang w:val="ru-RU"/>
              </w:rPr>
              <w:t>.01.2023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F32609" w:rsidRPr="0042032C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19.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Бумажная пластика.</w:t>
            </w:r>
          </w:p>
          <w:p w:rsidR="00F32609" w:rsidRPr="0042032C" w:rsidRDefault="00F32609">
            <w:pPr>
              <w:autoSpaceDE w:val="0"/>
              <w:autoSpaceDN w:val="0"/>
              <w:spacing w:before="70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Овладение первичными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приёмами надрезания,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закручивания, складывания в работе над объёмной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аппликацией.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Default="0009374D">
            <w:r>
              <w:rPr>
                <w:rFonts w:ascii="Times New Roman" w:hAnsi="Times New Roman" w:cs="Times New Roman"/>
                <w:lang w:val="ru-RU"/>
              </w:rPr>
              <w:t>27</w:t>
            </w:r>
            <w:r w:rsidR="00F32609" w:rsidRPr="00860373">
              <w:rPr>
                <w:rFonts w:ascii="Times New Roman" w:hAnsi="Times New Roman" w:cs="Times New Roman"/>
                <w:lang w:val="ru-RU"/>
              </w:rPr>
              <w:t>.01.2023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2609" w:rsidRPr="0042032C" w:rsidRDefault="00F32609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</w:tbl>
    <w:p w:rsidR="005A47EF" w:rsidRPr="0042032C" w:rsidRDefault="005A47E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5A47EF" w:rsidRPr="0042032C" w:rsidRDefault="005A47EF">
      <w:pPr>
        <w:rPr>
          <w:rFonts w:ascii="Times New Roman" w:hAnsi="Times New Roman" w:cs="Times New Roman"/>
        </w:rPr>
        <w:sectPr w:rsidR="005A47EF" w:rsidRPr="0042032C">
          <w:pgSz w:w="11900" w:h="16840"/>
          <w:pgMar w:top="284" w:right="628" w:bottom="524" w:left="666" w:header="720" w:footer="720" w:gutter="0"/>
          <w:cols w:space="720" w:equalWidth="0">
            <w:col w:w="10606" w:space="0"/>
          </w:cols>
          <w:docGrid w:linePitch="360"/>
        </w:sectPr>
      </w:pPr>
    </w:p>
    <w:p w:rsidR="005A47EF" w:rsidRPr="0042032C" w:rsidRDefault="005A47EF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314"/>
        <w:gridCol w:w="732"/>
        <w:gridCol w:w="1620"/>
        <w:gridCol w:w="1668"/>
        <w:gridCol w:w="1164"/>
        <w:gridCol w:w="1572"/>
      </w:tblGrid>
      <w:tr w:rsidR="005A47EF" w:rsidRPr="0042032C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20.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86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Лепка игрушки по мотивам одного из наиболее известных народных художественных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промыслов (дымковская,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каргопольская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игрушки или по выбору учителя с учётом местных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промыслов)</w:t>
            </w:r>
            <w:proofErr w:type="gram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бъёмная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аппликация из бумаги и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картона.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09374D" w:rsidRDefault="0009374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3.02.2023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09374D" w:rsidRPr="0042032C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21.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100" w:after="0" w:line="286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Узоры в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природе</w:t>
            </w:r>
            <w:proofErr w:type="gram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аблюдение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узоров в живой природе (в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условиях урока на основе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фотографий). Эмоционально-эстетическое восприятие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объектов действительности. Ассоциативное сопоставление с орнаментами в предметах декоративно-прикладного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искусства.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Default="0009374D" w:rsidP="0009374D">
            <w:r>
              <w:rPr>
                <w:rFonts w:ascii="Times New Roman" w:hAnsi="Times New Roman" w:cs="Times New Roman"/>
                <w:lang w:val="ru-RU"/>
              </w:rPr>
              <w:t>10</w:t>
            </w:r>
            <w:r w:rsidRPr="00356080">
              <w:rPr>
                <w:rFonts w:ascii="Times New Roman" w:hAnsi="Times New Roman" w:cs="Times New Roman"/>
                <w:lang w:val="ru-RU"/>
              </w:rPr>
              <w:t>.02.2023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09374D" w:rsidRPr="0042032C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22.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88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Представления о симметрии и наблюдение её в природе.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Последовательное ведение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работы над изображением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бабочки по представлению, использование линии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симметрии при составлении узора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крыльев</w:t>
            </w:r>
            <w:proofErr w:type="gram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.У</w:t>
            </w:r>
            <w:proofErr w:type="gram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зоры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и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орнаменты, создаваемые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людьми, и разнообразие их видов.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Орнаменты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42032C">
              <w:rPr>
                <w:rFonts w:ascii="Times New Roman" w:hAnsi="Times New Roman" w:cs="Times New Roman"/>
              </w:rPr>
              <w:br/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геометрические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r w:rsidRPr="0042032C">
              <w:rPr>
                <w:rFonts w:ascii="Times New Roman" w:hAnsi="Times New Roman" w:cs="Times New Roman"/>
              </w:rPr>
              <w:br/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растительные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Default="0009374D">
            <w:r>
              <w:rPr>
                <w:rFonts w:ascii="Times New Roman" w:hAnsi="Times New Roman" w:cs="Times New Roman"/>
                <w:lang w:val="ru-RU"/>
              </w:rPr>
              <w:t>17</w:t>
            </w:r>
            <w:r w:rsidRPr="00356080">
              <w:rPr>
                <w:rFonts w:ascii="Times New Roman" w:hAnsi="Times New Roman" w:cs="Times New Roman"/>
                <w:lang w:val="ru-RU"/>
              </w:rPr>
              <w:t>.02.2023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5A47EF" w:rsidRPr="0042032C">
        <w:trPr>
          <w:trHeight w:hRule="exact" w:val="31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23.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86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Декоративная композиция в круге или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полосе</w:t>
            </w:r>
            <w:proofErr w:type="gram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рнамент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, характерный для игрушек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одного из наиболее известных народных художественных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промыслов. Дымковская,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каргопольская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игрушка или по выбору учителя с учётом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местных промыслов.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09374D" w:rsidRDefault="0009374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3.03.2023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</w:tbl>
    <w:p w:rsidR="005A47EF" w:rsidRPr="0042032C" w:rsidRDefault="005A47E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5A47EF" w:rsidRPr="0042032C" w:rsidRDefault="005A47EF">
      <w:pPr>
        <w:rPr>
          <w:rFonts w:ascii="Times New Roman" w:hAnsi="Times New Roman" w:cs="Times New Roman"/>
        </w:rPr>
        <w:sectPr w:rsidR="005A47EF" w:rsidRPr="0042032C">
          <w:pgSz w:w="11900" w:h="16840"/>
          <w:pgMar w:top="284" w:right="628" w:bottom="760" w:left="666" w:header="720" w:footer="720" w:gutter="0"/>
          <w:cols w:space="720" w:equalWidth="0">
            <w:col w:w="10606" w:space="0"/>
          </w:cols>
          <w:docGrid w:linePitch="360"/>
        </w:sectPr>
      </w:pPr>
    </w:p>
    <w:p w:rsidR="005A47EF" w:rsidRPr="0042032C" w:rsidRDefault="005A47EF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314"/>
        <w:gridCol w:w="732"/>
        <w:gridCol w:w="1620"/>
        <w:gridCol w:w="1668"/>
        <w:gridCol w:w="1164"/>
        <w:gridCol w:w="1572"/>
      </w:tblGrid>
      <w:tr w:rsidR="0009374D" w:rsidRPr="0042032C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24.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Оригами — создание игрушки для новогодней ёлки. Приёмы складывания бумаги.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Форма и украшение бытовых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предметов.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Default="0009374D">
            <w:r>
              <w:rPr>
                <w:rFonts w:ascii="Times New Roman" w:hAnsi="Times New Roman" w:cs="Times New Roman"/>
                <w:lang w:val="ru-RU"/>
              </w:rPr>
              <w:t>10</w:t>
            </w:r>
            <w:r w:rsidRPr="003B3AD8">
              <w:rPr>
                <w:rFonts w:ascii="Times New Roman" w:hAnsi="Times New Roman" w:cs="Times New Roman"/>
                <w:lang w:val="ru-RU"/>
              </w:rPr>
              <w:t>.03.2023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09374D" w:rsidRPr="0042032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25.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Приёмы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бумагопластики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 Сумка или упаковка и её декор.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Default="0009374D">
            <w:r>
              <w:rPr>
                <w:rFonts w:ascii="Times New Roman" w:hAnsi="Times New Roman" w:cs="Times New Roman"/>
                <w:lang w:val="ru-RU"/>
              </w:rPr>
              <w:t>17</w:t>
            </w:r>
            <w:r w:rsidRPr="003B3AD8">
              <w:rPr>
                <w:rFonts w:ascii="Times New Roman" w:hAnsi="Times New Roman" w:cs="Times New Roman"/>
                <w:lang w:val="ru-RU"/>
              </w:rPr>
              <w:t>.03.2023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5A47EF" w:rsidRPr="0042032C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26.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86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Наблюдение разнообразия архитектурных построек в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окружающем мире по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фотографиям, обсуждение их особенностей и составных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частей зданий.</w:t>
            </w:r>
            <w:r w:rsidR="0005239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Освоение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приёмов конструирования из бумаги. Складывание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объёмных простых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геометрических тел.</w:t>
            </w:r>
          </w:p>
          <w:p w:rsidR="005A47EF" w:rsidRPr="0042032C" w:rsidRDefault="00B821DD">
            <w:pPr>
              <w:autoSpaceDE w:val="0"/>
              <w:autoSpaceDN w:val="0"/>
              <w:spacing w:before="70" w:after="0" w:line="281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Овладение приёмами склеивания деталей,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надрезания, вырезания деталей, использование приёмов симметрии.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093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24.03.2023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5A47EF" w:rsidRPr="0042032C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27.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Макетирование (или создание аппликации)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пространственной среды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сказочного города из бумаги, картона или пластилина.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09374D" w:rsidRDefault="0009374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7.04.2023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5A47EF" w:rsidRPr="0042032C">
        <w:trPr>
          <w:trHeight w:hRule="exact" w:val="45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28.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Восприятие произведений детского творчества.</w:t>
            </w:r>
          </w:p>
          <w:p w:rsidR="005A47EF" w:rsidRPr="0042032C" w:rsidRDefault="00B821DD">
            <w:pPr>
              <w:autoSpaceDE w:val="0"/>
              <w:autoSpaceDN w:val="0"/>
              <w:spacing w:before="72" w:after="0" w:line="286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Обсуждение сюжетного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и эмоционального содержания детских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работ.</w:t>
            </w:r>
            <w:r w:rsidR="00A314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Художественное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наблюдение окружающего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мира (мира природы) и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предметной среды жизни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человека в зависимости от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поставленной аналитической и эстетической задачи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наблюдения (установки).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093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14.04.2023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A47EF" w:rsidRPr="0042032C" w:rsidRDefault="005A47E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5A47EF" w:rsidRPr="0042032C" w:rsidRDefault="005A47EF">
      <w:pPr>
        <w:rPr>
          <w:rFonts w:ascii="Times New Roman" w:hAnsi="Times New Roman" w:cs="Times New Roman"/>
        </w:rPr>
        <w:sectPr w:rsidR="005A47EF" w:rsidRPr="0042032C">
          <w:pgSz w:w="11900" w:h="16840"/>
          <w:pgMar w:top="284" w:right="628" w:bottom="850" w:left="666" w:header="720" w:footer="720" w:gutter="0"/>
          <w:cols w:space="720" w:equalWidth="0">
            <w:col w:w="10606" w:space="0"/>
          </w:cols>
          <w:docGrid w:linePitch="360"/>
        </w:sectPr>
      </w:pPr>
    </w:p>
    <w:p w:rsidR="005A47EF" w:rsidRPr="0042032C" w:rsidRDefault="005A47EF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314"/>
        <w:gridCol w:w="732"/>
        <w:gridCol w:w="1620"/>
        <w:gridCol w:w="1668"/>
        <w:gridCol w:w="1164"/>
        <w:gridCol w:w="1572"/>
      </w:tblGrid>
      <w:tr w:rsidR="0009374D" w:rsidRPr="0042032C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29.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Рассматривание иллюстраций к детским книгам на основе содержательных установок учителя в соответствии с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изучаемой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темой</w:t>
            </w:r>
            <w:proofErr w:type="gram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.З</w:t>
            </w:r>
            <w:proofErr w:type="gram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накомство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с живописной картиной.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Default="0009374D" w:rsidP="0009374D">
            <w:r>
              <w:rPr>
                <w:rFonts w:ascii="Times New Roman" w:hAnsi="Times New Roman" w:cs="Times New Roman"/>
                <w:lang w:val="ru-RU"/>
              </w:rPr>
              <w:t>21</w:t>
            </w:r>
            <w:r w:rsidRPr="00D950BF">
              <w:rPr>
                <w:rFonts w:ascii="Times New Roman" w:hAnsi="Times New Roman" w:cs="Times New Roman"/>
                <w:lang w:val="ru-RU"/>
              </w:rPr>
              <w:t>.04.2023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09374D" w:rsidRPr="0042032C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30.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Обсуждение произведений с ярко выраженным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эмоциональным настроением или со сказочным сюжетом. Произведения В. М.</w:t>
            </w:r>
          </w:p>
          <w:p w:rsidR="0009374D" w:rsidRPr="0042032C" w:rsidRDefault="0009374D">
            <w:pPr>
              <w:autoSpaceDE w:val="0"/>
              <w:autoSpaceDN w:val="0"/>
              <w:spacing w:before="72" w:after="0" w:line="286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Васнецова, М. А. Врубеля и других художников (по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выбору учителя)</w:t>
            </w:r>
            <w:proofErr w:type="gram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.Х</w:t>
            </w:r>
            <w:proofErr w:type="gram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удожник и зритель. Освоение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зрительских умений на основе получаемых знаний и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творческих установок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наблюдения.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Default="0009374D">
            <w:r>
              <w:rPr>
                <w:rFonts w:ascii="Times New Roman" w:hAnsi="Times New Roman" w:cs="Times New Roman"/>
                <w:lang w:val="ru-RU"/>
              </w:rPr>
              <w:t>28</w:t>
            </w:r>
            <w:r w:rsidRPr="00D950BF">
              <w:rPr>
                <w:rFonts w:ascii="Times New Roman" w:hAnsi="Times New Roman" w:cs="Times New Roman"/>
                <w:lang w:val="ru-RU"/>
              </w:rPr>
              <w:t>.04.2023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5A47EF" w:rsidRPr="0042032C">
        <w:trPr>
          <w:trHeight w:hRule="exact" w:val="3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31.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Ассоциации из личного опыта учащихся и оценка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эмоционального содержания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произведений</w:t>
            </w:r>
            <w:proofErr w:type="gram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роизведения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И. И. Левитана,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А. Г. Венецианова И. И.</w:t>
            </w:r>
          </w:p>
          <w:p w:rsidR="005A47EF" w:rsidRPr="0042032C" w:rsidRDefault="00B821DD">
            <w:pPr>
              <w:autoSpaceDE w:val="0"/>
              <w:autoSpaceDN w:val="0"/>
              <w:spacing w:before="70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Шишкина, А. А.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Пластова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, К. Моне, В. Ван Гога и других художников (по выбору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учителя) по теме «Времена года»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09374D" w:rsidRDefault="0009374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5.05.2023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09374D" w:rsidRPr="0042032C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32.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Фотографирование мелких деталей природы,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запечатление на фотографиях ярких зрительных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впечатлений.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Default="0009374D">
            <w:r>
              <w:rPr>
                <w:rFonts w:ascii="Times New Roman" w:hAnsi="Times New Roman" w:cs="Times New Roman"/>
                <w:lang w:val="ru-RU"/>
              </w:rPr>
              <w:t>12</w:t>
            </w:r>
            <w:r w:rsidRPr="007649CE">
              <w:rPr>
                <w:rFonts w:ascii="Times New Roman" w:hAnsi="Times New Roman" w:cs="Times New Roman"/>
                <w:lang w:val="ru-RU"/>
              </w:rPr>
              <w:t>.05.2023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09374D" w:rsidRPr="0042032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33.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Обсуждение в условиях урока ученических фотографий, </w:t>
            </w:r>
            <w:r w:rsidRPr="0042032C">
              <w:rPr>
                <w:rFonts w:ascii="Times New Roman" w:hAnsi="Times New Roman" w:cs="Times New Roman"/>
                <w:lang w:val="ru-RU"/>
              </w:rPr>
              <w:br/>
            </w: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соответствующих изучаемой теме.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Default="0009374D">
            <w:r>
              <w:rPr>
                <w:rFonts w:ascii="Times New Roman" w:hAnsi="Times New Roman" w:cs="Times New Roman"/>
                <w:lang w:val="ru-RU"/>
              </w:rPr>
              <w:t>19</w:t>
            </w:r>
            <w:r w:rsidRPr="007649CE">
              <w:rPr>
                <w:rFonts w:ascii="Times New Roman" w:hAnsi="Times New Roman" w:cs="Times New Roman"/>
                <w:lang w:val="ru-RU"/>
              </w:rPr>
              <w:t>.05.2023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374D" w:rsidRPr="0042032C" w:rsidRDefault="0009374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5A47EF" w:rsidRPr="0042032C">
        <w:trPr>
          <w:trHeight w:hRule="exact" w:val="808"/>
        </w:trPr>
        <w:tc>
          <w:tcPr>
            <w:tcW w:w="3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B821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42032C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47EF" w:rsidRPr="0042032C" w:rsidRDefault="005A47EF">
            <w:pPr>
              <w:rPr>
                <w:rFonts w:ascii="Times New Roman" w:hAnsi="Times New Roman" w:cs="Times New Roman"/>
              </w:rPr>
            </w:pPr>
          </w:p>
        </w:tc>
      </w:tr>
    </w:tbl>
    <w:p w:rsidR="005A47EF" w:rsidRPr="0042032C" w:rsidRDefault="005A47E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5A47EF" w:rsidRPr="0042032C" w:rsidRDefault="005A47EF">
      <w:pPr>
        <w:rPr>
          <w:rFonts w:ascii="Times New Roman" w:hAnsi="Times New Roman" w:cs="Times New Roman"/>
        </w:rPr>
        <w:sectPr w:rsidR="005A47EF" w:rsidRPr="0042032C">
          <w:pgSz w:w="11900" w:h="16840"/>
          <w:pgMar w:top="284" w:right="628" w:bottom="770" w:left="666" w:header="720" w:footer="720" w:gutter="0"/>
          <w:cols w:space="720" w:equalWidth="0">
            <w:col w:w="10606" w:space="0"/>
          </w:cols>
          <w:docGrid w:linePitch="360"/>
        </w:sectPr>
      </w:pPr>
    </w:p>
    <w:p w:rsidR="005A47EF" w:rsidRPr="0042032C" w:rsidRDefault="005A47EF">
      <w:pPr>
        <w:autoSpaceDE w:val="0"/>
        <w:autoSpaceDN w:val="0"/>
        <w:spacing w:after="78" w:line="220" w:lineRule="exact"/>
        <w:rPr>
          <w:rFonts w:ascii="Times New Roman" w:hAnsi="Times New Roman" w:cs="Times New Roman"/>
        </w:rPr>
      </w:pPr>
    </w:p>
    <w:p w:rsidR="005A47EF" w:rsidRPr="0042032C" w:rsidRDefault="00B821DD">
      <w:pPr>
        <w:autoSpaceDE w:val="0"/>
        <w:autoSpaceDN w:val="0"/>
        <w:spacing w:after="0" w:line="230" w:lineRule="auto"/>
        <w:rPr>
          <w:rFonts w:ascii="Times New Roman" w:hAnsi="Times New Roman" w:cs="Times New Roman"/>
        </w:rPr>
      </w:pPr>
      <w:r w:rsidRPr="0042032C">
        <w:rPr>
          <w:rFonts w:ascii="Times New Roman" w:eastAsia="Times New Roman" w:hAnsi="Times New Roman" w:cs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5A47EF" w:rsidRPr="0042032C" w:rsidRDefault="00B821DD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</w:rPr>
      </w:pPr>
      <w:r w:rsidRPr="0042032C">
        <w:rPr>
          <w:rFonts w:ascii="Times New Roman" w:eastAsia="Times New Roman" w:hAnsi="Times New Roman" w:cs="Times New Roman"/>
          <w:b/>
          <w:color w:val="000000"/>
          <w:sz w:val="24"/>
        </w:rPr>
        <w:t>ОБЯЗАТЕЛЬНЫЕ УЧЕБНЫЕ МАТЕРИАЛЫ ДЛЯ УЧЕНИКА</w:t>
      </w:r>
    </w:p>
    <w:p w:rsidR="005A47EF" w:rsidRPr="0042032C" w:rsidRDefault="00B821DD">
      <w:pPr>
        <w:autoSpaceDE w:val="0"/>
        <w:autoSpaceDN w:val="0"/>
        <w:spacing w:before="166" w:after="0" w:line="271" w:lineRule="auto"/>
        <w:ind w:right="144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Изобразительное искусство. 1 класс/Кузин В.С., </w:t>
      </w:r>
      <w:proofErr w:type="spellStart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Кубышкина</w:t>
      </w:r>
      <w:proofErr w:type="spellEnd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Э.И., </w:t>
      </w:r>
      <w:proofErr w:type="spellStart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Богатырёв</w:t>
      </w:r>
      <w:proofErr w:type="spellEnd"/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Я.М., ООО «ДРОФА»; АО «Издательство Просвещение»; </w:t>
      </w:r>
      <w:r w:rsidRPr="0042032C">
        <w:rPr>
          <w:rFonts w:ascii="Times New Roman" w:hAnsi="Times New Roman" w:cs="Times New Roman"/>
          <w:lang w:val="ru-RU"/>
        </w:rPr>
        <w:br/>
      </w:r>
      <w:r w:rsidRPr="0042032C">
        <w:rPr>
          <w:rFonts w:ascii="Times New Roman" w:eastAsia="Times New Roman" w:hAnsi="Times New Roman" w:cs="Times New Roman"/>
          <w:color w:val="000000"/>
          <w:sz w:val="24"/>
          <w:lang w:val="ru-RU"/>
        </w:rPr>
        <w:t>Введите свой вариант:</w:t>
      </w:r>
    </w:p>
    <w:p w:rsidR="005A47EF" w:rsidRPr="0042032C" w:rsidRDefault="00B821DD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5A47EF" w:rsidRPr="0042032C" w:rsidRDefault="00B821DD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5A47EF" w:rsidRPr="0042032C" w:rsidRDefault="005A47EF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5A47EF" w:rsidRPr="0042032C" w:rsidRDefault="00B821DD" w:rsidP="00052392">
      <w:pPr>
        <w:autoSpaceDE w:val="0"/>
        <w:autoSpaceDN w:val="0"/>
        <w:spacing w:after="0" w:line="408" w:lineRule="auto"/>
        <w:ind w:left="284" w:right="432" w:hanging="284"/>
        <w:rPr>
          <w:rFonts w:ascii="Times New Roman" w:hAnsi="Times New Roman" w:cs="Times New Roman"/>
          <w:lang w:val="ru-RU"/>
        </w:rPr>
        <w:sectPr w:rsidR="005A47EF" w:rsidRPr="0042032C" w:rsidSect="00052392">
          <w:pgSz w:w="11900" w:h="16840"/>
          <w:pgMar w:top="298" w:right="650" w:bottom="1440" w:left="851" w:header="720" w:footer="720" w:gutter="0"/>
          <w:cols w:space="720" w:equalWidth="0">
            <w:col w:w="10399" w:space="0"/>
          </w:cols>
          <w:docGrid w:linePitch="360"/>
        </w:sectPr>
      </w:pPr>
      <w:r w:rsidRPr="0042032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42032C">
        <w:rPr>
          <w:rFonts w:ascii="Times New Roman" w:hAnsi="Times New Roman" w:cs="Times New Roman"/>
          <w:lang w:val="ru-RU"/>
        </w:rPr>
        <w:br/>
      </w:r>
      <w:proofErr w:type="gramStart"/>
      <w:r w:rsidR="002F581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ОБОРУДОВАНИЕ</w:t>
      </w:r>
      <w:proofErr w:type="gramEnd"/>
      <w:r w:rsidR="002F5819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ДЛЯ</w:t>
      </w:r>
      <w:r w:rsidR="00052392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</w:t>
      </w:r>
      <w:proofErr w:type="spellStart"/>
      <w:r w:rsidR="00052392" w:rsidRPr="00052392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ДЛЯ</w:t>
      </w:r>
      <w:proofErr w:type="spellEnd"/>
      <w:r w:rsidR="00052392" w:rsidRPr="00052392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ПРОВЕДЕНИЯ ПРАКТИЧЕСКИХ РАБО</w:t>
      </w:r>
      <w:r w:rsidR="00052392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Т</w:t>
      </w:r>
    </w:p>
    <w:p w:rsidR="00B821DD" w:rsidRPr="0042032C" w:rsidRDefault="00B821DD" w:rsidP="002F5819">
      <w:pPr>
        <w:rPr>
          <w:rFonts w:ascii="Times New Roman" w:hAnsi="Times New Roman" w:cs="Times New Roman"/>
          <w:lang w:val="ru-RU"/>
        </w:rPr>
      </w:pPr>
    </w:p>
    <w:sectPr w:rsidR="00B821DD" w:rsidRPr="0042032C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CB16716"/>
    <w:multiLevelType w:val="hybridMultilevel"/>
    <w:tmpl w:val="B4B65D00"/>
    <w:lvl w:ilvl="0" w:tplc="2676E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44044"/>
    <w:rsid w:val="00052392"/>
    <w:rsid w:val="0006063C"/>
    <w:rsid w:val="0009374D"/>
    <w:rsid w:val="0015074B"/>
    <w:rsid w:val="0029639D"/>
    <w:rsid w:val="002F5819"/>
    <w:rsid w:val="00326F90"/>
    <w:rsid w:val="0042032C"/>
    <w:rsid w:val="00527024"/>
    <w:rsid w:val="005A47EF"/>
    <w:rsid w:val="00631D8A"/>
    <w:rsid w:val="00697470"/>
    <w:rsid w:val="00A314C5"/>
    <w:rsid w:val="00AA1D8D"/>
    <w:rsid w:val="00B47730"/>
    <w:rsid w:val="00B821DD"/>
    <w:rsid w:val="00C67D76"/>
    <w:rsid w:val="00CB0664"/>
    <w:rsid w:val="00CB2DB9"/>
    <w:rsid w:val="00DB67C8"/>
    <w:rsid w:val="00E270F0"/>
    <w:rsid w:val="00E85A29"/>
    <w:rsid w:val="00E85FA7"/>
    <w:rsid w:val="00F32609"/>
    <w:rsid w:val="00F372C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697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6974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697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6974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0A34B8-6638-4AA0-9F44-70B7CB74A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6627</Words>
  <Characters>37778</Characters>
  <Application>Microsoft Office Word</Application>
  <DocSecurity>0</DocSecurity>
  <Lines>314</Lines>
  <Paragraphs>88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44317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Раиса</cp:lastModifiedBy>
  <cp:revision>18</cp:revision>
  <cp:lastPrinted>2022-10-09T15:56:00Z</cp:lastPrinted>
  <dcterms:created xsi:type="dcterms:W3CDTF">2013-12-23T23:15:00Z</dcterms:created>
  <dcterms:modified xsi:type="dcterms:W3CDTF">2022-10-23T17:53:00Z</dcterms:modified>
  <cp:category/>
</cp:coreProperties>
</file>